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07" w:rsidRPr="00412B48" w:rsidRDefault="00EC7107" w:rsidP="00EC7107">
      <w:pPr>
        <w:pStyle w:val="Standard"/>
        <w:jc w:val="right"/>
        <w:rPr>
          <w:rFonts w:ascii="Arial" w:hAnsi="Arial" w:cs="Arial"/>
          <w:bCs/>
          <w:sz w:val="20"/>
          <w:szCs w:val="20"/>
        </w:rPr>
      </w:pPr>
      <w:r w:rsidRPr="00412B48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7216" behindDoc="0" locked="0" layoutInCell="1" allowOverlap="1" wp14:anchorId="034AED51" wp14:editId="6C7EFF7C">
            <wp:simplePos x="0" y="0"/>
            <wp:positionH relativeFrom="column">
              <wp:posOffset>119380</wp:posOffset>
            </wp:positionH>
            <wp:positionV relativeFrom="paragraph">
              <wp:posOffset>-196850</wp:posOffset>
            </wp:positionV>
            <wp:extent cx="1865630" cy="731520"/>
            <wp:effectExtent l="0" t="0" r="127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930" w:rsidRPr="00412B48">
        <w:rPr>
          <w:rFonts w:ascii="Arial" w:hAnsi="Arial" w:cs="Arial"/>
          <w:bCs/>
          <w:sz w:val="22"/>
          <w:szCs w:val="20"/>
        </w:rPr>
        <w:t xml:space="preserve">Resko, dnia </w:t>
      </w:r>
      <w:r w:rsidR="001B13CA">
        <w:rPr>
          <w:rFonts w:ascii="Arial" w:hAnsi="Arial" w:cs="Arial"/>
          <w:bCs/>
          <w:sz w:val="22"/>
          <w:szCs w:val="20"/>
        </w:rPr>
        <w:t>16</w:t>
      </w:r>
      <w:r w:rsidR="0011565E" w:rsidRPr="00412B48">
        <w:rPr>
          <w:rFonts w:ascii="Arial" w:hAnsi="Arial" w:cs="Arial"/>
          <w:bCs/>
          <w:sz w:val="22"/>
          <w:szCs w:val="20"/>
        </w:rPr>
        <w:t>.</w:t>
      </w:r>
      <w:r w:rsidR="00626AD8">
        <w:rPr>
          <w:rFonts w:ascii="Arial" w:hAnsi="Arial" w:cs="Arial"/>
          <w:bCs/>
          <w:sz w:val="22"/>
          <w:szCs w:val="20"/>
        </w:rPr>
        <w:t>12</w:t>
      </w:r>
      <w:r w:rsidR="00DB492D" w:rsidRPr="00412B48">
        <w:rPr>
          <w:rFonts w:ascii="Arial" w:hAnsi="Arial" w:cs="Arial"/>
          <w:bCs/>
          <w:sz w:val="22"/>
          <w:szCs w:val="20"/>
        </w:rPr>
        <w:t>.202</w:t>
      </w:r>
      <w:r w:rsidR="00626AD8">
        <w:rPr>
          <w:rFonts w:ascii="Arial" w:hAnsi="Arial" w:cs="Arial"/>
          <w:bCs/>
          <w:sz w:val="22"/>
          <w:szCs w:val="20"/>
        </w:rPr>
        <w:t>5</w:t>
      </w:r>
      <w:r w:rsidR="00F931D7" w:rsidRPr="00412B48">
        <w:rPr>
          <w:rFonts w:ascii="Arial" w:hAnsi="Arial" w:cs="Arial"/>
          <w:bCs/>
          <w:color w:val="92D050"/>
          <w:sz w:val="22"/>
          <w:szCs w:val="20"/>
        </w:rPr>
        <w:t xml:space="preserve"> </w:t>
      </w:r>
      <w:r w:rsidRPr="00412B48">
        <w:rPr>
          <w:rFonts w:ascii="Arial" w:hAnsi="Arial" w:cs="Arial"/>
          <w:bCs/>
          <w:sz w:val="22"/>
          <w:szCs w:val="20"/>
        </w:rPr>
        <w:t>r.</w:t>
      </w:r>
    </w:p>
    <w:p w:rsidR="00EC7107" w:rsidRPr="00412B48" w:rsidRDefault="00EC7107" w:rsidP="00EC7107">
      <w:pPr>
        <w:pStyle w:val="Standard"/>
        <w:rPr>
          <w:rFonts w:ascii="Arial" w:hAnsi="Arial" w:cs="Arial"/>
          <w:sz w:val="20"/>
          <w:szCs w:val="20"/>
        </w:rPr>
      </w:pPr>
    </w:p>
    <w:p w:rsidR="00EC7107" w:rsidRPr="00412B48" w:rsidRDefault="00EC7107" w:rsidP="00EC7107">
      <w:pPr>
        <w:pStyle w:val="Standard"/>
        <w:rPr>
          <w:rFonts w:ascii="Arial" w:hAnsi="Arial" w:cs="Arial"/>
          <w:sz w:val="20"/>
          <w:szCs w:val="20"/>
        </w:rPr>
      </w:pPr>
    </w:p>
    <w:p w:rsidR="00EC7107" w:rsidRPr="00412B48" w:rsidRDefault="00EC7107" w:rsidP="00EC7107">
      <w:pPr>
        <w:pStyle w:val="Standard"/>
        <w:rPr>
          <w:rFonts w:ascii="Arial" w:hAnsi="Arial" w:cs="Arial"/>
          <w:sz w:val="20"/>
          <w:szCs w:val="20"/>
        </w:rPr>
      </w:pPr>
      <w:r w:rsidRPr="00412B48">
        <w:rPr>
          <w:rFonts w:ascii="Arial" w:hAnsi="Arial" w:cs="Arial"/>
          <w:sz w:val="20"/>
          <w:szCs w:val="20"/>
        </w:rPr>
        <w:t xml:space="preserve">...............................................................                                                 </w:t>
      </w:r>
    </w:p>
    <w:p w:rsidR="00EC7107" w:rsidRPr="00412B48" w:rsidRDefault="00EC7107" w:rsidP="00EC7107">
      <w:pPr>
        <w:pStyle w:val="Standard"/>
        <w:rPr>
          <w:rFonts w:ascii="Arial" w:hAnsi="Arial" w:cs="Arial"/>
          <w:sz w:val="16"/>
          <w:szCs w:val="16"/>
        </w:rPr>
      </w:pPr>
      <w:r w:rsidRPr="00412B48">
        <w:rPr>
          <w:rFonts w:ascii="Arial" w:hAnsi="Arial" w:cs="Arial"/>
          <w:sz w:val="16"/>
          <w:szCs w:val="16"/>
        </w:rPr>
        <w:t xml:space="preserve">                  pieczęć zamawiającego</w:t>
      </w:r>
    </w:p>
    <w:p w:rsidR="00EC7107" w:rsidRPr="00412B48" w:rsidRDefault="001F70D7" w:rsidP="00EC7107">
      <w:pPr>
        <w:pStyle w:val="Standard"/>
        <w:jc w:val="center"/>
        <w:rPr>
          <w:rFonts w:ascii="Arial" w:hAnsi="Arial" w:cs="Arial"/>
          <w:sz w:val="28"/>
          <w:szCs w:val="28"/>
        </w:rPr>
      </w:pPr>
      <w:r w:rsidRPr="00412B48">
        <w:rPr>
          <w:rFonts w:ascii="Arial" w:hAnsi="Arial" w:cs="Arial"/>
          <w:sz w:val="28"/>
          <w:szCs w:val="28"/>
        </w:rPr>
        <w:t xml:space="preserve"> </w:t>
      </w:r>
    </w:p>
    <w:p w:rsidR="00EC7107" w:rsidRPr="00412B48" w:rsidRDefault="00EC7107" w:rsidP="00EC7107">
      <w:pPr>
        <w:pStyle w:val="Standard"/>
        <w:jc w:val="center"/>
        <w:rPr>
          <w:rFonts w:ascii="Arial" w:hAnsi="Arial" w:cs="Arial"/>
          <w:sz w:val="28"/>
          <w:szCs w:val="28"/>
        </w:rPr>
      </w:pPr>
      <w:r w:rsidRPr="00412B48">
        <w:rPr>
          <w:rFonts w:ascii="Arial" w:hAnsi="Arial" w:cs="Arial"/>
          <w:sz w:val="28"/>
          <w:szCs w:val="28"/>
        </w:rPr>
        <w:t xml:space="preserve">ZAPYTANIE OFERTOWE </w:t>
      </w:r>
      <w:r w:rsidRPr="000248C6">
        <w:rPr>
          <w:rFonts w:ascii="Arial" w:hAnsi="Arial" w:cs="Arial"/>
          <w:sz w:val="28"/>
          <w:szCs w:val="28"/>
        </w:rPr>
        <w:t>Nr ZP.271.</w:t>
      </w:r>
      <w:r w:rsidR="000248C6" w:rsidRPr="000248C6">
        <w:rPr>
          <w:rFonts w:ascii="Arial" w:hAnsi="Arial" w:cs="Arial"/>
          <w:sz w:val="28"/>
          <w:szCs w:val="28"/>
        </w:rPr>
        <w:t>40</w:t>
      </w:r>
      <w:r w:rsidRPr="000248C6">
        <w:rPr>
          <w:rFonts w:ascii="Arial" w:hAnsi="Arial" w:cs="Arial"/>
          <w:sz w:val="28"/>
          <w:szCs w:val="28"/>
        </w:rPr>
        <w:t>.</w:t>
      </w:r>
      <w:r w:rsidR="00AE4E99" w:rsidRPr="000248C6">
        <w:rPr>
          <w:rFonts w:ascii="Arial" w:hAnsi="Arial" w:cs="Arial"/>
          <w:sz w:val="28"/>
          <w:szCs w:val="28"/>
        </w:rPr>
        <w:t>2</w:t>
      </w:r>
      <w:r w:rsidR="000248C6" w:rsidRPr="000248C6">
        <w:rPr>
          <w:rFonts w:ascii="Arial" w:hAnsi="Arial" w:cs="Arial"/>
          <w:sz w:val="28"/>
          <w:szCs w:val="28"/>
        </w:rPr>
        <w:t>5</w:t>
      </w:r>
      <w:r w:rsidRPr="000248C6">
        <w:rPr>
          <w:rFonts w:ascii="Arial" w:hAnsi="Arial" w:cs="Arial"/>
          <w:sz w:val="28"/>
          <w:szCs w:val="28"/>
        </w:rPr>
        <w:t>.ZPOF</w:t>
      </w:r>
    </w:p>
    <w:p w:rsidR="00EC7107" w:rsidRPr="00412B48" w:rsidRDefault="00EC7107" w:rsidP="00EC7107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:rsidR="00CD1F76" w:rsidRPr="00412B48" w:rsidRDefault="00CD1F76" w:rsidP="00892C4A">
      <w:pPr>
        <w:pStyle w:val="Standard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 xml:space="preserve">Mając na uwadze zamiar udzielenia zamówienia nie podlegającego ustawie z dnia </w:t>
      </w:r>
      <w:r w:rsidR="00A53D45" w:rsidRPr="00412B48">
        <w:rPr>
          <w:rFonts w:ascii="Arial" w:hAnsi="Arial" w:cs="Arial"/>
          <w:sz w:val="22"/>
          <w:szCs w:val="22"/>
        </w:rPr>
        <w:t>11</w:t>
      </w:r>
      <w:r w:rsidRPr="00412B48">
        <w:rPr>
          <w:rFonts w:ascii="Arial" w:hAnsi="Arial" w:cs="Arial"/>
          <w:sz w:val="22"/>
          <w:szCs w:val="22"/>
        </w:rPr>
        <w:t xml:space="preserve"> </w:t>
      </w:r>
      <w:r w:rsidR="00A53D45" w:rsidRPr="00412B48">
        <w:rPr>
          <w:rFonts w:ascii="Arial" w:hAnsi="Arial" w:cs="Arial"/>
          <w:sz w:val="22"/>
          <w:szCs w:val="22"/>
        </w:rPr>
        <w:t xml:space="preserve">września </w:t>
      </w:r>
      <w:r w:rsidRPr="00412B48">
        <w:rPr>
          <w:rFonts w:ascii="Arial" w:hAnsi="Arial" w:cs="Arial"/>
          <w:sz w:val="22"/>
          <w:szCs w:val="22"/>
        </w:rPr>
        <w:t>20</w:t>
      </w:r>
      <w:r w:rsidR="00A53D45" w:rsidRPr="00412B48">
        <w:rPr>
          <w:rFonts w:ascii="Arial" w:hAnsi="Arial" w:cs="Arial"/>
          <w:sz w:val="22"/>
          <w:szCs w:val="22"/>
        </w:rPr>
        <w:t>19</w:t>
      </w:r>
      <w:r w:rsidRPr="00412B48">
        <w:rPr>
          <w:rFonts w:ascii="Arial" w:hAnsi="Arial" w:cs="Arial"/>
          <w:sz w:val="22"/>
          <w:szCs w:val="22"/>
        </w:rPr>
        <w:t xml:space="preserve">r.  Prawo zamówień publicznych (Dz.U. </w:t>
      </w:r>
      <w:r w:rsidR="00A53D45" w:rsidRPr="00412B48">
        <w:rPr>
          <w:rFonts w:ascii="Arial" w:hAnsi="Arial" w:cs="Arial"/>
          <w:sz w:val="22"/>
          <w:szCs w:val="22"/>
        </w:rPr>
        <w:t>z 202</w:t>
      </w:r>
      <w:r w:rsidR="0011565E" w:rsidRPr="00412B48">
        <w:rPr>
          <w:rFonts w:ascii="Arial" w:hAnsi="Arial" w:cs="Arial"/>
          <w:sz w:val="22"/>
          <w:szCs w:val="22"/>
        </w:rPr>
        <w:t>4</w:t>
      </w:r>
      <w:r w:rsidR="00425F16" w:rsidRPr="00412B48">
        <w:rPr>
          <w:rFonts w:ascii="Arial" w:hAnsi="Arial" w:cs="Arial"/>
          <w:sz w:val="22"/>
          <w:szCs w:val="22"/>
        </w:rPr>
        <w:t xml:space="preserve"> r. poz. </w:t>
      </w:r>
      <w:r w:rsidR="00C47D26" w:rsidRPr="00412B48">
        <w:rPr>
          <w:rFonts w:ascii="Arial" w:hAnsi="Arial" w:cs="Arial"/>
          <w:sz w:val="22"/>
          <w:szCs w:val="22"/>
        </w:rPr>
        <w:t>1</w:t>
      </w:r>
      <w:r w:rsidR="0011565E" w:rsidRPr="00412B48">
        <w:rPr>
          <w:rFonts w:ascii="Arial" w:hAnsi="Arial" w:cs="Arial"/>
          <w:sz w:val="22"/>
          <w:szCs w:val="22"/>
        </w:rPr>
        <w:t>320</w:t>
      </w:r>
      <w:r w:rsidR="000248C6">
        <w:rPr>
          <w:rFonts w:ascii="Arial" w:hAnsi="Arial" w:cs="Arial"/>
          <w:sz w:val="22"/>
          <w:szCs w:val="22"/>
        </w:rPr>
        <w:t xml:space="preserve"> ze zm.</w:t>
      </w:r>
      <w:r w:rsidRPr="00412B48">
        <w:rPr>
          <w:rFonts w:ascii="Arial" w:hAnsi="Arial" w:cs="Arial"/>
          <w:sz w:val="22"/>
          <w:szCs w:val="22"/>
        </w:rPr>
        <w:t>), zgodnie z art.</w:t>
      </w:r>
      <w:r w:rsidR="00A53D45" w:rsidRPr="00412B48">
        <w:rPr>
          <w:rFonts w:ascii="Arial" w:hAnsi="Arial" w:cs="Arial"/>
          <w:sz w:val="22"/>
          <w:szCs w:val="22"/>
        </w:rPr>
        <w:t>2</w:t>
      </w:r>
      <w:r w:rsidRPr="00412B48">
        <w:rPr>
          <w:rFonts w:ascii="Arial" w:hAnsi="Arial" w:cs="Arial"/>
          <w:sz w:val="22"/>
          <w:szCs w:val="22"/>
        </w:rPr>
        <w:t xml:space="preserve"> </w:t>
      </w:r>
      <w:r w:rsidR="00A53D45" w:rsidRPr="00412B48">
        <w:rPr>
          <w:rFonts w:ascii="Arial" w:hAnsi="Arial" w:cs="Arial"/>
          <w:sz w:val="22"/>
          <w:szCs w:val="22"/>
        </w:rPr>
        <w:t xml:space="preserve">ust. 1 </w:t>
      </w:r>
      <w:r w:rsidRPr="00412B48">
        <w:rPr>
          <w:rFonts w:ascii="Arial" w:hAnsi="Arial" w:cs="Arial"/>
          <w:sz w:val="22"/>
          <w:szCs w:val="22"/>
        </w:rPr>
        <w:t xml:space="preserve">pkt </w:t>
      </w:r>
      <w:r w:rsidR="00A53D45" w:rsidRPr="00412B48">
        <w:rPr>
          <w:rFonts w:ascii="Arial" w:hAnsi="Arial" w:cs="Arial"/>
          <w:sz w:val="22"/>
          <w:szCs w:val="22"/>
        </w:rPr>
        <w:t>1</w:t>
      </w:r>
      <w:r w:rsidRPr="00412B48">
        <w:rPr>
          <w:rFonts w:ascii="Arial" w:hAnsi="Arial" w:cs="Arial"/>
          <w:sz w:val="22"/>
          <w:szCs w:val="22"/>
        </w:rPr>
        <w:t xml:space="preserve"> przytaczanej wyżej ustawy, zapraszamy do złożenia ofert na usługę pn.: „Prowadzenie audytu wewnętrznego w Urzędzie Miejskim w Resku”.</w:t>
      </w:r>
    </w:p>
    <w:p w:rsidR="00CD1F76" w:rsidRPr="00412B48" w:rsidRDefault="00CD1F76" w:rsidP="00892C4A">
      <w:pPr>
        <w:pStyle w:val="Standard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Oferty mogą być złożone przez usługodawców spełniających warunki określone w art.279 i 286 ustawy z dnia 27 sierpnia 2009 r. o finansach publicznych (</w:t>
      </w:r>
      <w:proofErr w:type="spellStart"/>
      <w:r w:rsidR="00002075" w:rsidRPr="00412B48">
        <w:rPr>
          <w:rFonts w:ascii="Arial" w:hAnsi="Arial" w:cs="Arial"/>
          <w:sz w:val="22"/>
          <w:szCs w:val="22"/>
        </w:rPr>
        <w:t>t.j</w:t>
      </w:r>
      <w:proofErr w:type="spellEnd"/>
      <w:r w:rsidR="00002075" w:rsidRPr="00412B48">
        <w:rPr>
          <w:rFonts w:ascii="Arial" w:hAnsi="Arial" w:cs="Arial"/>
          <w:sz w:val="22"/>
          <w:szCs w:val="22"/>
        </w:rPr>
        <w:t>. Dz. U. z 20</w:t>
      </w:r>
      <w:r w:rsidR="0011565E" w:rsidRPr="00412B48">
        <w:rPr>
          <w:rFonts w:ascii="Arial" w:hAnsi="Arial" w:cs="Arial"/>
          <w:sz w:val="22"/>
          <w:szCs w:val="22"/>
        </w:rPr>
        <w:t>2</w:t>
      </w:r>
      <w:r w:rsidR="00626AD8">
        <w:rPr>
          <w:rFonts w:ascii="Arial" w:hAnsi="Arial" w:cs="Arial"/>
          <w:sz w:val="22"/>
          <w:szCs w:val="22"/>
        </w:rPr>
        <w:t>5</w:t>
      </w:r>
      <w:r w:rsidR="00002075" w:rsidRPr="00412B48">
        <w:rPr>
          <w:rFonts w:ascii="Arial" w:hAnsi="Arial" w:cs="Arial"/>
          <w:sz w:val="22"/>
          <w:szCs w:val="22"/>
        </w:rPr>
        <w:t xml:space="preserve"> r.</w:t>
      </w:r>
      <w:r w:rsidR="00EA56FF" w:rsidRPr="00412B48">
        <w:rPr>
          <w:rFonts w:ascii="Arial" w:hAnsi="Arial" w:cs="Arial"/>
          <w:sz w:val="22"/>
          <w:szCs w:val="22"/>
        </w:rPr>
        <w:t>,</w:t>
      </w:r>
      <w:r w:rsidR="00002075" w:rsidRPr="00412B48">
        <w:rPr>
          <w:rFonts w:ascii="Arial" w:hAnsi="Arial" w:cs="Arial"/>
          <w:sz w:val="22"/>
          <w:szCs w:val="22"/>
        </w:rPr>
        <w:t xml:space="preserve"> poz.</w:t>
      </w:r>
      <w:r w:rsidR="00EA56FF" w:rsidRPr="00412B48">
        <w:rPr>
          <w:rFonts w:ascii="Arial" w:hAnsi="Arial" w:cs="Arial"/>
          <w:sz w:val="22"/>
          <w:szCs w:val="22"/>
        </w:rPr>
        <w:t xml:space="preserve"> 1</w:t>
      </w:r>
      <w:r w:rsidR="00626AD8">
        <w:rPr>
          <w:rFonts w:ascii="Arial" w:hAnsi="Arial" w:cs="Arial"/>
          <w:sz w:val="22"/>
          <w:szCs w:val="22"/>
        </w:rPr>
        <w:t>483</w:t>
      </w:r>
      <w:r w:rsidR="00002075" w:rsidRPr="00412B48">
        <w:rPr>
          <w:rFonts w:ascii="Arial" w:hAnsi="Arial" w:cs="Arial"/>
          <w:sz w:val="22"/>
          <w:szCs w:val="22"/>
        </w:rPr>
        <w:t>), zwanej dalej ustawą.</w:t>
      </w:r>
    </w:p>
    <w:p w:rsidR="00CD1F76" w:rsidRPr="00412B48" w:rsidRDefault="00CD1F76" w:rsidP="00892C4A">
      <w:pPr>
        <w:pStyle w:val="Standard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CD1F76" w:rsidRPr="00412B48" w:rsidRDefault="00CD1F76" w:rsidP="00892C4A">
      <w:pPr>
        <w:pStyle w:val="Standard"/>
        <w:tabs>
          <w:tab w:val="left" w:pos="284"/>
        </w:tabs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12B48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CD1F76" w:rsidRPr="00412B48" w:rsidRDefault="00CD1F76" w:rsidP="00892C4A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b/>
          <w:bCs/>
          <w:sz w:val="22"/>
          <w:szCs w:val="22"/>
          <w:u w:val="single"/>
        </w:rPr>
        <w:t>Zamawiający:</w:t>
      </w:r>
      <w:r w:rsidRPr="00412B48">
        <w:rPr>
          <w:rFonts w:ascii="Arial" w:hAnsi="Arial" w:cs="Arial"/>
          <w:sz w:val="22"/>
          <w:szCs w:val="22"/>
        </w:rPr>
        <w:t xml:space="preserve"> Gmina Resko reprezentowana przez  Burmistrza Reska, p. Arkadiusza Czerwińskiego, ul. Rynek 1, 72-315 Resko, tel. 91 39 51 503,  fax. 91 39 51 205  e-mail: </w:t>
      </w:r>
      <w:hyperlink r:id="rId9" w:history="1">
        <w:r w:rsidRPr="00412B48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zamowienia@resko.pl</w:t>
        </w:r>
      </w:hyperlink>
    </w:p>
    <w:p w:rsidR="00EC7107" w:rsidRPr="00412B48" w:rsidRDefault="00EC7107" w:rsidP="00892C4A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12B48">
        <w:rPr>
          <w:rFonts w:ascii="Arial" w:hAnsi="Arial" w:cs="Arial"/>
          <w:b/>
          <w:bCs/>
          <w:sz w:val="22"/>
          <w:szCs w:val="22"/>
          <w:u w:val="single"/>
        </w:rPr>
        <w:t>Opis przedmiotu zamówienia:</w:t>
      </w:r>
    </w:p>
    <w:p w:rsidR="00F221A1" w:rsidRPr="00412B48" w:rsidRDefault="00CD1F76" w:rsidP="00A56D2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 xml:space="preserve">Przedmiotem zamówienia jest usługa pn.: </w:t>
      </w:r>
      <w:r w:rsidRPr="00412B48">
        <w:rPr>
          <w:rFonts w:ascii="Arial" w:hAnsi="Arial" w:cs="Arial"/>
          <w:b/>
          <w:i/>
          <w:sz w:val="22"/>
          <w:szCs w:val="22"/>
        </w:rPr>
        <w:t>„Prowadzenie audytu wewnętrznego w Urzędzie Miejskim w Resku”.</w:t>
      </w:r>
      <w:r w:rsidR="00C47D26" w:rsidRPr="00412B48">
        <w:rPr>
          <w:rFonts w:ascii="Arial" w:hAnsi="Arial" w:cs="Arial"/>
          <w:b/>
          <w:i/>
          <w:sz w:val="22"/>
          <w:szCs w:val="22"/>
        </w:rPr>
        <w:t xml:space="preserve"> Kod CPV 79212200-5</w:t>
      </w:r>
    </w:p>
    <w:p w:rsidR="006777B4" w:rsidRPr="00412B48" w:rsidRDefault="00CD1F76" w:rsidP="00A56D2C">
      <w:pPr>
        <w:pStyle w:val="Akapitzlist"/>
        <w:widowControl/>
        <w:numPr>
          <w:ilvl w:val="0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Termin realizacji</w:t>
      </w:r>
      <w:r w:rsidR="006777B4" w:rsidRPr="00412B48">
        <w:rPr>
          <w:rFonts w:ascii="Arial" w:hAnsi="Arial" w:cs="Arial"/>
          <w:b/>
          <w:sz w:val="22"/>
          <w:szCs w:val="22"/>
        </w:rPr>
        <w:t xml:space="preserve">: </w:t>
      </w:r>
      <w:r w:rsidR="006777B4" w:rsidRPr="00412B48">
        <w:rPr>
          <w:rFonts w:ascii="Arial" w:hAnsi="Arial" w:cs="Arial"/>
          <w:sz w:val="22"/>
          <w:szCs w:val="22"/>
        </w:rPr>
        <w:t xml:space="preserve"> </w:t>
      </w:r>
      <w:r w:rsidR="00B06246" w:rsidRPr="00412B48">
        <w:rPr>
          <w:rFonts w:ascii="Arial" w:hAnsi="Arial" w:cs="Arial"/>
          <w:b/>
          <w:sz w:val="22"/>
          <w:szCs w:val="22"/>
        </w:rPr>
        <w:t>od 0</w:t>
      </w:r>
      <w:r w:rsidR="00671899">
        <w:rPr>
          <w:rFonts w:ascii="Arial" w:hAnsi="Arial" w:cs="Arial"/>
          <w:b/>
          <w:sz w:val="22"/>
          <w:szCs w:val="22"/>
        </w:rPr>
        <w:t>2</w:t>
      </w:r>
      <w:r w:rsidR="00B06246" w:rsidRPr="00412B48">
        <w:rPr>
          <w:rFonts w:ascii="Arial" w:hAnsi="Arial" w:cs="Arial"/>
          <w:b/>
          <w:sz w:val="22"/>
          <w:szCs w:val="22"/>
        </w:rPr>
        <w:t>.</w:t>
      </w:r>
      <w:r w:rsidR="00002075" w:rsidRPr="00412B48">
        <w:rPr>
          <w:rFonts w:ascii="Arial" w:hAnsi="Arial" w:cs="Arial"/>
          <w:b/>
          <w:sz w:val="22"/>
          <w:szCs w:val="22"/>
        </w:rPr>
        <w:t>01</w:t>
      </w:r>
      <w:r w:rsidR="00B06246" w:rsidRPr="00412B48">
        <w:rPr>
          <w:rFonts w:ascii="Arial" w:hAnsi="Arial" w:cs="Arial"/>
          <w:b/>
          <w:sz w:val="22"/>
          <w:szCs w:val="22"/>
        </w:rPr>
        <w:t>.20</w:t>
      </w:r>
      <w:r w:rsidR="00002075" w:rsidRPr="00412B48">
        <w:rPr>
          <w:rFonts w:ascii="Arial" w:hAnsi="Arial" w:cs="Arial"/>
          <w:b/>
          <w:sz w:val="22"/>
          <w:szCs w:val="22"/>
        </w:rPr>
        <w:t>2</w:t>
      </w:r>
      <w:r w:rsidR="00626AD8">
        <w:rPr>
          <w:rFonts w:ascii="Arial" w:hAnsi="Arial" w:cs="Arial"/>
          <w:b/>
          <w:sz w:val="22"/>
          <w:szCs w:val="22"/>
        </w:rPr>
        <w:t>6</w:t>
      </w:r>
      <w:r w:rsidR="00B06246" w:rsidRPr="00412B48">
        <w:rPr>
          <w:rFonts w:ascii="Arial" w:hAnsi="Arial" w:cs="Arial"/>
          <w:b/>
          <w:sz w:val="22"/>
          <w:szCs w:val="22"/>
        </w:rPr>
        <w:t xml:space="preserve"> r. do 31.12.20</w:t>
      </w:r>
      <w:r w:rsidR="00A034F6" w:rsidRPr="00412B48">
        <w:rPr>
          <w:rFonts w:ascii="Arial" w:hAnsi="Arial" w:cs="Arial"/>
          <w:b/>
          <w:sz w:val="22"/>
          <w:szCs w:val="22"/>
        </w:rPr>
        <w:t>2</w:t>
      </w:r>
      <w:r w:rsidR="00626AD8">
        <w:rPr>
          <w:rFonts w:ascii="Arial" w:hAnsi="Arial" w:cs="Arial"/>
          <w:b/>
          <w:sz w:val="22"/>
          <w:szCs w:val="22"/>
        </w:rPr>
        <w:t>6</w:t>
      </w:r>
      <w:r w:rsidR="00B06246" w:rsidRPr="00412B48">
        <w:rPr>
          <w:rFonts w:ascii="Arial" w:hAnsi="Arial" w:cs="Arial"/>
          <w:b/>
          <w:sz w:val="22"/>
          <w:szCs w:val="22"/>
        </w:rPr>
        <w:t xml:space="preserve"> r.</w:t>
      </w:r>
    </w:p>
    <w:p w:rsidR="00CD1F76" w:rsidRPr="00412B48" w:rsidRDefault="00CD1F76" w:rsidP="00A56D2C">
      <w:pPr>
        <w:pStyle w:val="Akapitzlist"/>
        <w:widowControl/>
        <w:numPr>
          <w:ilvl w:val="0"/>
          <w:numId w:val="5"/>
        </w:numPr>
        <w:autoSpaceDN/>
        <w:jc w:val="both"/>
        <w:rPr>
          <w:rFonts w:ascii="Arial" w:hAnsi="Arial" w:cs="Arial"/>
          <w:b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Zakres zadań objętych usługą:</w:t>
      </w:r>
    </w:p>
    <w:p w:rsidR="00CC7F57" w:rsidRPr="00412B48" w:rsidRDefault="00C1677D" w:rsidP="00CC7F57">
      <w:pPr>
        <w:pStyle w:val="Akapitzlist"/>
        <w:widowControl/>
        <w:numPr>
          <w:ilvl w:val="0"/>
          <w:numId w:val="6"/>
        </w:numPr>
        <w:suppressAutoHyphens w:val="0"/>
        <w:autoSpaceDN/>
        <w:jc w:val="both"/>
        <w:rPr>
          <w:rFonts w:ascii="Arial" w:eastAsia="Times New Roman" w:hAnsi="Arial" w:cs="Arial"/>
          <w:color w:val="000000"/>
          <w:kern w:val="0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 xml:space="preserve">aktualizacja lub </w:t>
      </w:r>
      <w:r w:rsidR="00A27EF8" w:rsidRPr="00412B48">
        <w:rPr>
          <w:rFonts w:ascii="Arial" w:hAnsi="Arial" w:cs="Arial"/>
          <w:sz w:val="22"/>
          <w:szCs w:val="22"/>
        </w:rPr>
        <w:t xml:space="preserve">opracowanie </w:t>
      </w:r>
      <w:r w:rsidR="00FA5C80" w:rsidRPr="00412B48">
        <w:rPr>
          <w:rFonts w:ascii="Arial" w:hAnsi="Arial" w:cs="Arial"/>
          <w:sz w:val="22"/>
          <w:szCs w:val="22"/>
        </w:rPr>
        <w:t xml:space="preserve">planu </w:t>
      </w:r>
      <w:r w:rsidR="00CC7F57" w:rsidRPr="00412B48">
        <w:rPr>
          <w:rFonts w:ascii="Arial" w:hAnsi="Arial" w:cs="Arial"/>
          <w:sz w:val="22"/>
          <w:szCs w:val="22"/>
        </w:rPr>
        <w:t>audytu</w:t>
      </w:r>
      <w:r w:rsidRPr="00412B48">
        <w:rPr>
          <w:rFonts w:ascii="Arial" w:hAnsi="Arial" w:cs="Arial"/>
          <w:sz w:val="22"/>
          <w:szCs w:val="22"/>
        </w:rPr>
        <w:t xml:space="preserve">, w tym </w:t>
      </w:r>
      <w:r w:rsidR="00CC7F57" w:rsidRPr="00412B48">
        <w:rPr>
          <w:rFonts w:ascii="Arial" w:hAnsi="Arial" w:cs="Arial"/>
          <w:sz w:val="22"/>
          <w:szCs w:val="22"/>
        </w:rPr>
        <w:t xml:space="preserve">zgodnie z § 9 </w:t>
      </w:r>
      <w:r w:rsidR="00CC7F57" w:rsidRPr="00412B48">
        <w:rPr>
          <w:rFonts w:ascii="Arial" w:eastAsia="Times New Roman" w:hAnsi="Arial" w:cs="Arial"/>
          <w:color w:val="000000"/>
          <w:kern w:val="0"/>
          <w:sz w:val="22"/>
          <w:szCs w:val="22"/>
        </w:rPr>
        <w:t xml:space="preserve">Rozporządzenia Ministra Finansów z dnia 4 września 2015r. w sprawie audytu wewnętrznego oraz informacji o pracy i wynikach tego audytu </w:t>
      </w:r>
      <w:r w:rsidR="00CC7F57" w:rsidRPr="00412B48">
        <w:rPr>
          <w:rFonts w:ascii="Arial" w:hAnsi="Arial" w:cs="Arial"/>
          <w:sz w:val="22"/>
          <w:szCs w:val="22"/>
        </w:rPr>
        <w:t>(</w:t>
      </w:r>
      <w:proofErr w:type="spellStart"/>
      <w:r w:rsidR="00CC7F57" w:rsidRPr="00412B48">
        <w:rPr>
          <w:rFonts w:ascii="Arial" w:hAnsi="Arial" w:cs="Arial"/>
          <w:sz w:val="22"/>
          <w:szCs w:val="22"/>
        </w:rPr>
        <w:t>t.j</w:t>
      </w:r>
      <w:proofErr w:type="spellEnd"/>
      <w:r w:rsidR="00CC7F57" w:rsidRPr="00412B48">
        <w:rPr>
          <w:rFonts w:ascii="Arial" w:hAnsi="Arial" w:cs="Arial"/>
          <w:sz w:val="22"/>
          <w:szCs w:val="22"/>
        </w:rPr>
        <w:t>. Dz. U. z 2018 r., poz. 506);</w:t>
      </w:r>
    </w:p>
    <w:p w:rsidR="00CD1F76" w:rsidRDefault="00B06246" w:rsidP="00A56D2C">
      <w:pPr>
        <w:pStyle w:val="Akapitzlist"/>
        <w:widowControl/>
        <w:numPr>
          <w:ilvl w:val="0"/>
          <w:numId w:val="6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 xml:space="preserve">realizacja </w:t>
      </w:r>
      <w:r w:rsidR="00FA5C80" w:rsidRPr="00412B48">
        <w:rPr>
          <w:rFonts w:ascii="Arial" w:hAnsi="Arial" w:cs="Arial"/>
          <w:sz w:val="22"/>
          <w:szCs w:val="22"/>
        </w:rPr>
        <w:t>audytu wewnętrznego na okres od 0</w:t>
      </w:r>
      <w:r w:rsidR="00C47D26" w:rsidRPr="00412B48">
        <w:rPr>
          <w:rFonts w:ascii="Arial" w:hAnsi="Arial" w:cs="Arial"/>
          <w:sz w:val="22"/>
          <w:szCs w:val="22"/>
        </w:rPr>
        <w:t>2</w:t>
      </w:r>
      <w:r w:rsidR="00FA5C80" w:rsidRPr="00412B48">
        <w:rPr>
          <w:rFonts w:ascii="Arial" w:hAnsi="Arial" w:cs="Arial"/>
          <w:sz w:val="22"/>
          <w:szCs w:val="22"/>
        </w:rPr>
        <w:t>.</w:t>
      </w:r>
      <w:r w:rsidR="00002075" w:rsidRPr="00412B48">
        <w:rPr>
          <w:rFonts w:ascii="Arial" w:hAnsi="Arial" w:cs="Arial"/>
          <w:sz w:val="22"/>
          <w:szCs w:val="22"/>
        </w:rPr>
        <w:t>01</w:t>
      </w:r>
      <w:r w:rsidR="00FA5C80" w:rsidRPr="00412B48">
        <w:rPr>
          <w:rFonts w:ascii="Arial" w:hAnsi="Arial" w:cs="Arial"/>
          <w:sz w:val="22"/>
          <w:szCs w:val="22"/>
        </w:rPr>
        <w:t>.20</w:t>
      </w:r>
      <w:r w:rsidR="00A034F6" w:rsidRPr="00412B48">
        <w:rPr>
          <w:rFonts w:ascii="Arial" w:hAnsi="Arial" w:cs="Arial"/>
          <w:sz w:val="22"/>
          <w:szCs w:val="22"/>
        </w:rPr>
        <w:t>2</w:t>
      </w:r>
      <w:r w:rsidR="00626AD8">
        <w:rPr>
          <w:rFonts w:ascii="Arial" w:hAnsi="Arial" w:cs="Arial"/>
          <w:sz w:val="22"/>
          <w:szCs w:val="22"/>
        </w:rPr>
        <w:t>6</w:t>
      </w:r>
      <w:r w:rsidR="00FA5C80" w:rsidRPr="00412B48">
        <w:rPr>
          <w:rFonts w:ascii="Arial" w:hAnsi="Arial" w:cs="Arial"/>
          <w:sz w:val="22"/>
          <w:szCs w:val="22"/>
        </w:rPr>
        <w:t xml:space="preserve"> r. do 31.12.</w:t>
      </w:r>
      <w:r w:rsidR="00CD1F76" w:rsidRPr="00412B48">
        <w:rPr>
          <w:rFonts w:ascii="Arial" w:hAnsi="Arial" w:cs="Arial"/>
          <w:sz w:val="22"/>
          <w:szCs w:val="22"/>
        </w:rPr>
        <w:t>20</w:t>
      </w:r>
      <w:r w:rsidR="00002075" w:rsidRPr="00412B48">
        <w:rPr>
          <w:rFonts w:ascii="Arial" w:hAnsi="Arial" w:cs="Arial"/>
          <w:sz w:val="22"/>
          <w:szCs w:val="22"/>
        </w:rPr>
        <w:t>2</w:t>
      </w:r>
      <w:r w:rsidR="00626AD8">
        <w:rPr>
          <w:rFonts w:ascii="Arial" w:hAnsi="Arial" w:cs="Arial"/>
          <w:sz w:val="22"/>
          <w:szCs w:val="22"/>
        </w:rPr>
        <w:t>6</w:t>
      </w:r>
      <w:r w:rsidR="00CD1F76" w:rsidRPr="00412B48">
        <w:rPr>
          <w:rFonts w:ascii="Arial" w:hAnsi="Arial" w:cs="Arial"/>
          <w:sz w:val="22"/>
          <w:szCs w:val="22"/>
        </w:rPr>
        <w:t xml:space="preserve"> r., </w:t>
      </w:r>
      <w:r w:rsidR="00CC7F57" w:rsidRPr="00412B48">
        <w:rPr>
          <w:rFonts w:ascii="Arial" w:hAnsi="Arial" w:cs="Arial"/>
          <w:sz w:val="22"/>
          <w:szCs w:val="22"/>
        </w:rPr>
        <w:t xml:space="preserve">                   </w:t>
      </w:r>
      <w:r w:rsidR="00CD1F76" w:rsidRPr="00412B48">
        <w:rPr>
          <w:rFonts w:ascii="Arial" w:hAnsi="Arial" w:cs="Arial"/>
          <w:sz w:val="22"/>
          <w:szCs w:val="22"/>
        </w:rPr>
        <w:t>o którym mowa w art. 283 ustawy</w:t>
      </w:r>
      <w:r w:rsidR="00CC7F57" w:rsidRPr="00412B48">
        <w:rPr>
          <w:rFonts w:ascii="Arial" w:hAnsi="Arial" w:cs="Arial"/>
          <w:sz w:val="22"/>
          <w:szCs w:val="22"/>
        </w:rPr>
        <w:t xml:space="preserve"> o finansach publicznych - </w:t>
      </w:r>
      <w:r w:rsidR="00A27EF8" w:rsidRPr="00412B48">
        <w:rPr>
          <w:rFonts w:ascii="Arial" w:hAnsi="Arial" w:cs="Arial"/>
          <w:sz w:val="22"/>
          <w:szCs w:val="22"/>
        </w:rPr>
        <w:t xml:space="preserve">2 </w:t>
      </w:r>
      <w:r w:rsidR="00C1677D" w:rsidRPr="00412B48">
        <w:rPr>
          <w:rFonts w:ascii="Arial" w:hAnsi="Arial" w:cs="Arial"/>
          <w:sz w:val="22"/>
          <w:szCs w:val="22"/>
        </w:rPr>
        <w:t xml:space="preserve">zapewniające </w:t>
      </w:r>
      <w:r w:rsidR="00A27EF8" w:rsidRPr="00412B48">
        <w:rPr>
          <w:rFonts w:ascii="Arial" w:hAnsi="Arial" w:cs="Arial"/>
          <w:sz w:val="22"/>
          <w:szCs w:val="22"/>
        </w:rPr>
        <w:t>zadania</w:t>
      </w:r>
      <w:r w:rsidR="004D4FB9" w:rsidRPr="00412B48">
        <w:rPr>
          <w:rFonts w:ascii="Arial" w:hAnsi="Arial" w:cs="Arial"/>
          <w:sz w:val="22"/>
          <w:szCs w:val="22"/>
        </w:rPr>
        <w:t xml:space="preserve"> audytowe</w:t>
      </w:r>
      <w:r w:rsidR="008B1F4E">
        <w:rPr>
          <w:rFonts w:ascii="Arial" w:hAnsi="Arial" w:cs="Arial"/>
          <w:sz w:val="22"/>
          <w:szCs w:val="22"/>
        </w:rPr>
        <w:t xml:space="preserve"> w zakresie finansowania zadań oświatowych</w:t>
      </w:r>
      <w:r w:rsidR="004D4FB9" w:rsidRPr="00412B48">
        <w:rPr>
          <w:rFonts w:ascii="Arial" w:hAnsi="Arial" w:cs="Arial"/>
          <w:sz w:val="22"/>
          <w:szCs w:val="22"/>
        </w:rPr>
        <w:t>;</w:t>
      </w:r>
    </w:p>
    <w:p w:rsidR="004E2797" w:rsidRPr="004E2797" w:rsidRDefault="004E2797" w:rsidP="004E2797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4E2797">
        <w:rPr>
          <w:rFonts w:ascii="Arial" w:hAnsi="Arial" w:cs="Arial"/>
          <w:sz w:val="22"/>
          <w:szCs w:val="22"/>
        </w:rPr>
        <w:t>czynności doradcze mające na celu usprawnienie funkcjonowania jednostki;</w:t>
      </w:r>
    </w:p>
    <w:p w:rsidR="004E2797" w:rsidRPr="004E2797" w:rsidRDefault="004E2797" w:rsidP="004E2797">
      <w:pPr>
        <w:pStyle w:val="Akapitzlist"/>
        <w:widowControl/>
        <w:numPr>
          <w:ilvl w:val="0"/>
          <w:numId w:val="6"/>
        </w:numPr>
        <w:autoSpaceDN/>
        <w:jc w:val="both"/>
        <w:rPr>
          <w:rFonts w:ascii="Arial" w:hAnsi="Arial" w:cs="Arial"/>
          <w:sz w:val="22"/>
          <w:szCs w:val="22"/>
        </w:rPr>
      </w:pPr>
      <w:r w:rsidRPr="004E2797">
        <w:rPr>
          <w:rFonts w:ascii="Arial" w:hAnsi="Arial" w:cs="Arial"/>
          <w:sz w:val="22"/>
          <w:szCs w:val="22"/>
        </w:rPr>
        <w:t>przeprowadzenia identyfikacji obszarów ryzyka oraz dokonanie analizy ryzyka w zakresie</w:t>
      </w:r>
      <w:r>
        <w:rPr>
          <w:rFonts w:ascii="Arial" w:hAnsi="Arial" w:cs="Arial"/>
          <w:sz w:val="22"/>
          <w:szCs w:val="22"/>
        </w:rPr>
        <w:t xml:space="preserve"> </w:t>
      </w:r>
      <w:r w:rsidRPr="004E2797">
        <w:rPr>
          <w:rFonts w:ascii="Arial" w:hAnsi="Arial" w:cs="Arial"/>
          <w:sz w:val="22"/>
          <w:szCs w:val="22"/>
        </w:rPr>
        <w:t>działania Gminy (funkcjonowanie Urzędu  oraz jednostek organizacyjnych);</w:t>
      </w:r>
    </w:p>
    <w:p w:rsidR="00CD1F76" w:rsidRPr="00412B48" w:rsidRDefault="00CD1F76" w:rsidP="00A56D2C">
      <w:pPr>
        <w:pStyle w:val="Akapitzlist"/>
        <w:widowControl/>
        <w:numPr>
          <w:ilvl w:val="0"/>
          <w:numId w:val="6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przygotowanie sprawo</w:t>
      </w:r>
      <w:r w:rsidR="00002075" w:rsidRPr="00412B48">
        <w:rPr>
          <w:rFonts w:ascii="Arial" w:hAnsi="Arial" w:cs="Arial"/>
          <w:sz w:val="22"/>
          <w:szCs w:val="22"/>
        </w:rPr>
        <w:t>zdania z wykonania audytu za 202</w:t>
      </w:r>
      <w:r w:rsidR="00626AD8">
        <w:rPr>
          <w:rFonts w:ascii="Arial" w:hAnsi="Arial" w:cs="Arial"/>
          <w:sz w:val="22"/>
          <w:szCs w:val="22"/>
        </w:rPr>
        <w:t>6</w:t>
      </w:r>
      <w:r w:rsidR="004D4FB9" w:rsidRPr="00412B48">
        <w:rPr>
          <w:rFonts w:ascii="Arial" w:hAnsi="Arial" w:cs="Arial"/>
          <w:sz w:val="22"/>
          <w:szCs w:val="22"/>
        </w:rPr>
        <w:t xml:space="preserve"> rok</w:t>
      </w:r>
      <w:r w:rsidR="004E2797">
        <w:rPr>
          <w:rFonts w:ascii="Arial" w:hAnsi="Arial" w:cs="Arial"/>
          <w:sz w:val="22"/>
          <w:szCs w:val="22"/>
        </w:rPr>
        <w:t>, w terminie do 31 grudnia 2026r.</w:t>
      </w:r>
      <w:r w:rsidR="004D4FB9" w:rsidRPr="00412B48">
        <w:rPr>
          <w:rFonts w:ascii="Arial" w:hAnsi="Arial" w:cs="Arial"/>
          <w:sz w:val="22"/>
          <w:szCs w:val="22"/>
        </w:rPr>
        <w:t>;</w:t>
      </w:r>
      <w:r w:rsidRPr="00412B48">
        <w:rPr>
          <w:rFonts w:ascii="Arial" w:hAnsi="Arial" w:cs="Arial"/>
          <w:sz w:val="22"/>
          <w:szCs w:val="22"/>
        </w:rPr>
        <w:t xml:space="preserve"> </w:t>
      </w:r>
    </w:p>
    <w:p w:rsidR="004D4FB9" w:rsidRPr="00412B48" w:rsidRDefault="004D4FB9" w:rsidP="00A56D2C">
      <w:pPr>
        <w:pStyle w:val="Akapitzlist"/>
        <w:widowControl/>
        <w:numPr>
          <w:ilvl w:val="0"/>
          <w:numId w:val="6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opracowanie planu audytu na 202</w:t>
      </w:r>
      <w:r w:rsidR="00626AD8">
        <w:rPr>
          <w:rFonts w:ascii="Arial" w:hAnsi="Arial" w:cs="Arial"/>
          <w:sz w:val="22"/>
          <w:szCs w:val="22"/>
        </w:rPr>
        <w:t>7</w:t>
      </w:r>
      <w:r w:rsidRPr="00412B48">
        <w:rPr>
          <w:rFonts w:ascii="Arial" w:hAnsi="Arial" w:cs="Arial"/>
          <w:sz w:val="22"/>
          <w:szCs w:val="22"/>
        </w:rPr>
        <w:t xml:space="preserve"> rok;</w:t>
      </w:r>
    </w:p>
    <w:p w:rsidR="00CD1F76" w:rsidRPr="00412B48" w:rsidRDefault="00C1677D" w:rsidP="00CC7F57">
      <w:pPr>
        <w:pStyle w:val="Akapitzlist"/>
        <w:widowControl/>
        <w:numPr>
          <w:ilvl w:val="0"/>
          <w:numId w:val="6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p</w:t>
      </w:r>
      <w:r w:rsidR="00CD1F76" w:rsidRPr="00412B48">
        <w:rPr>
          <w:rFonts w:ascii="Arial" w:hAnsi="Arial" w:cs="Arial"/>
          <w:sz w:val="22"/>
          <w:szCs w:val="22"/>
        </w:rPr>
        <w:t xml:space="preserve">rowadzenie audytu wewnętrznego w Urzędzie </w:t>
      </w:r>
      <w:r w:rsidR="00A27EF8" w:rsidRPr="00412B48">
        <w:rPr>
          <w:rFonts w:ascii="Arial" w:hAnsi="Arial" w:cs="Arial"/>
          <w:sz w:val="22"/>
          <w:szCs w:val="22"/>
        </w:rPr>
        <w:t>Miejskim</w:t>
      </w:r>
      <w:r w:rsidR="00CD1F76" w:rsidRPr="00412B48">
        <w:rPr>
          <w:rFonts w:ascii="Arial" w:hAnsi="Arial" w:cs="Arial"/>
          <w:sz w:val="22"/>
          <w:szCs w:val="22"/>
        </w:rPr>
        <w:t xml:space="preserve"> w Resku, odbywać musi się zgodnie z obowiązującymi przepisami ustawy z dnia 27 sierpnia 2009 r. o fi</w:t>
      </w:r>
      <w:r w:rsidR="00FA5C80" w:rsidRPr="00412B48">
        <w:rPr>
          <w:rFonts w:ascii="Arial" w:hAnsi="Arial" w:cs="Arial"/>
          <w:sz w:val="22"/>
          <w:szCs w:val="22"/>
        </w:rPr>
        <w:t>nansach publicznych</w:t>
      </w:r>
      <w:r w:rsidRPr="00412B48">
        <w:rPr>
          <w:rFonts w:ascii="Arial" w:hAnsi="Arial" w:cs="Arial"/>
          <w:sz w:val="22"/>
          <w:szCs w:val="22"/>
        </w:rPr>
        <w:t xml:space="preserve">, </w:t>
      </w:r>
      <w:r w:rsidRPr="00412B48">
        <w:rPr>
          <w:rFonts w:ascii="Arial" w:eastAsia="Times New Roman" w:hAnsi="Arial" w:cs="Arial"/>
          <w:color w:val="000000"/>
          <w:kern w:val="0"/>
          <w:sz w:val="22"/>
          <w:szCs w:val="22"/>
        </w:rPr>
        <w:t>Rozporządzenia Ministra Finansów z dnia 4 września 2015r. w sprawie audytu wewnętrznego oraz informacji o pracy i wynikach tego audytu</w:t>
      </w:r>
      <w:r w:rsidR="00FA5C80" w:rsidRPr="00412B48">
        <w:rPr>
          <w:rFonts w:ascii="Arial" w:hAnsi="Arial" w:cs="Arial"/>
          <w:sz w:val="22"/>
          <w:szCs w:val="22"/>
        </w:rPr>
        <w:t xml:space="preserve"> </w:t>
      </w:r>
      <w:r w:rsidR="00CD1F76" w:rsidRPr="00412B48">
        <w:rPr>
          <w:rFonts w:ascii="Arial" w:hAnsi="Arial" w:cs="Arial"/>
          <w:sz w:val="22"/>
          <w:szCs w:val="22"/>
        </w:rPr>
        <w:t>i według standardów określonych przez Ministerstwo Finansów.</w:t>
      </w:r>
    </w:p>
    <w:p w:rsidR="00CD1F76" w:rsidRPr="00412B48" w:rsidRDefault="00CD1F76" w:rsidP="00A56D2C">
      <w:pPr>
        <w:pStyle w:val="Akapitzlist"/>
        <w:widowControl/>
        <w:numPr>
          <w:ilvl w:val="0"/>
          <w:numId w:val="5"/>
        </w:numPr>
        <w:autoSpaceDN/>
        <w:jc w:val="both"/>
        <w:rPr>
          <w:rFonts w:ascii="Arial" w:hAnsi="Arial" w:cs="Arial"/>
          <w:b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Istotne postanowienia do umowy:</w:t>
      </w:r>
    </w:p>
    <w:p w:rsidR="00CD1F76" w:rsidRPr="00412B48" w:rsidRDefault="00CD1F76" w:rsidP="00A56D2C">
      <w:pPr>
        <w:pStyle w:val="Akapitzlist"/>
        <w:widowControl/>
        <w:numPr>
          <w:ilvl w:val="1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 xml:space="preserve">umowa </w:t>
      </w:r>
      <w:bookmarkStart w:id="0" w:name="_Hlk89805921"/>
      <w:r w:rsidR="00366BD4" w:rsidRPr="00412B48">
        <w:rPr>
          <w:rFonts w:ascii="Arial" w:hAnsi="Arial" w:cs="Arial"/>
          <w:sz w:val="22"/>
          <w:szCs w:val="22"/>
        </w:rPr>
        <w:t xml:space="preserve">na wykonanie usługi </w:t>
      </w:r>
      <w:bookmarkEnd w:id="0"/>
      <w:r w:rsidRPr="00412B48">
        <w:rPr>
          <w:rFonts w:ascii="Arial" w:hAnsi="Arial" w:cs="Arial"/>
          <w:sz w:val="22"/>
          <w:szCs w:val="22"/>
        </w:rPr>
        <w:t xml:space="preserve">z wybranym </w:t>
      </w:r>
      <w:r w:rsidR="00B81805" w:rsidRPr="00412B48">
        <w:rPr>
          <w:rFonts w:ascii="Arial" w:hAnsi="Arial" w:cs="Arial"/>
          <w:sz w:val="22"/>
          <w:szCs w:val="22"/>
        </w:rPr>
        <w:t>wykonawcą</w:t>
      </w:r>
      <w:r w:rsidR="00B06246" w:rsidRPr="00412B48">
        <w:rPr>
          <w:rFonts w:ascii="Arial" w:hAnsi="Arial" w:cs="Arial"/>
          <w:sz w:val="22"/>
          <w:szCs w:val="22"/>
        </w:rPr>
        <w:t xml:space="preserve"> zostanie zawarta </w:t>
      </w:r>
      <w:r w:rsidR="00002075" w:rsidRPr="00412B48">
        <w:rPr>
          <w:rFonts w:ascii="Arial" w:hAnsi="Arial" w:cs="Arial"/>
          <w:sz w:val="22"/>
          <w:szCs w:val="22"/>
        </w:rPr>
        <w:t xml:space="preserve">na okres od </w:t>
      </w:r>
      <w:r w:rsidR="00366BD4" w:rsidRPr="00412B48">
        <w:rPr>
          <w:rFonts w:ascii="Arial" w:hAnsi="Arial" w:cs="Arial"/>
          <w:sz w:val="22"/>
          <w:szCs w:val="22"/>
        </w:rPr>
        <w:t>0</w:t>
      </w:r>
      <w:r w:rsidR="00671899">
        <w:rPr>
          <w:rFonts w:ascii="Arial" w:hAnsi="Arial" w:cs="Arial"/>
          <w:sz w:val="22"/>
          <w:szCs w:val="22"/>
        </w:rPr>
        <w:t>2</w:t>
      </w:r>
      <w:r w:rsidR="00366BD4" w:rsidRPr="00412B48">
        <w:rPr>
          <w:rFonts w:ascii="Arial" w:hAnsi="Arial" w:cs="Arial"/>
          <w:sz w:val="22"/>
          <w:szCs w:val="22"/>
        </w:rPr>
        <w:t>.01.202</w:t>
      </w:r>
      <w:r w:rsidR="00626AD8">
        <w:rPr>
          <w:rFonts w:ascii="Arial" w:hAnsi="Arial" w:cs="Arial"/>
          <w:sz w:val="22"/>
          <w:szCs w:val="22"/>
        </w:rPr>
        <w:t>6</w:t>
      </w:r>
      <w:r w:rsidR="00366BD4" w:rsidRPr="00412B48">
        <w:rPr>
          <w:rFonts w:ascii="Arial" w:hAnsi="Arial" w:cs="Arial"/>
          <w:sz w:val="22"/>
          <w:szCs w:val="22"/>
        </w:rPr>
        <w:t xml:space="preserve"> r. </w:t>
      </w:r>
      <w:r w:rsidR="00002075" w:rsidRPr="00412B48">
        <w:rPr>
          <w:rFonts w:ascii="Arial" w:hAnsi="Arial" w:cs="Arial"/>
          <w:sz w:val="22"/>
          <w:szCs w:val="22"/>
        </w:rPr>
        <w:t xml:space="preserve"> </w:t>
      </w:r>
      <w:r w:rsidR="00B06246" w:rsidRPr="00412B48">
        <w:rPr>
          <w:rFonts w:ascii="Arial" w:hAnsi="Arial" w:cs="Arial"/>
          <w:sz w:val="22"/>
          <w:szCs w:val="22"/>
        </w:rPr>
        <w:t>do 31.12.20</w:t>
      </w:r>
      <w:r w:rsidR="00A53D45" w:rsidRPr="00412B48">
        <w:rPr>
          <w:rFonts w:ascii="Arial" w:hAnsi="Arial" w:cs="Arial"/>
          <w:sz w:val="22"/>
          <w:szCs w:val="22"/>
        </w:rPr>
        <w:t>2</w:t>
      </w:r>
      <w:r w:rsidR="00626AD8">
        <w:rPr>
          <w:rFonts w:ascii="Arial" w:hAnsi="Arial" w:cs="Arial"/>
          <w:sz w:val="22"/>
          <w:szCs w:val="22"/>
        </w:rPr>
        <w:t>6</w:t>
      </w:r>
      <w:r w:rsidR="00B06246" w:rsidRPr="00412B48">
        <w:rPr>
          <w:rFonts w:ascii="Arial" w:hAnsi="Arial" w:cs="Arial"/>
          <w:sz w:val="22"/>
          <w:szCs w:val="22"/>
        </w:rPr>
        <w:t xml:space="preserve"> </w:t>
      </w:r>
      <w:r w:rsidR="008B3FC8" w:rsidRPr="00412B48">
        <w:rPr>
          <w:rFonts w:ascii="Arial" w:hAnsi="Arial" w:cs="Arial"/>
          <w:sz w:val="22"/>
          <w:szCs w:val="22"/>
        </w:rPr>
        <w:t>r.;</w:t>
      </w:r>
    </w:p>
    <w:p w:rsidR="00CC7F57" w:rsidRPr="00412B48" w:rsidRDefault="00CC7F57" w:rsidP="00CC7F57">
      <w:pPr>
        <w:pStyle w:val="Akapitzlist"/>
        <w:widowControl/>
        <w:numPr>
          <w:ilvl w:val="1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umowa zawierać będzie postanowienia gwarantujące prowadzenie audytu wewnętrznego zgodnie z przepisami prawa</w:t>
      </w:r>
      <w:r w:rsidR="00C1677D" w:rsidRPr="00412B48">
        <w:rPr>
          <w:rFonts w:ascii="Arial" w:hAnsi="Arial" w:cs="Arial"/>
          <w:sz w:val="22"/>
          <w:szCs w:val="22"/>
        </w:rPr>
        <w:t xml:space="preserve"> i zakresem zadań wskazanych w pkt 3</w:t>
      </w:r>
      <w:r w:rsidRPr="00412B48">
        <w:rPr>
          <w:rFonts w:ascii="Arial" w:hAnsi="Arial" w:cs="Arial"/>
          <w:sz w:val="22"/>
          <w:szCs w:val="22"/>
        </w:rPr>
        <w:t>, w szczególności:</w:t>
      </w:r>
    </w:p>
    <w:p w:rsidR="00CC7F57" w:rsidRPr="00412B48" w:rsidRDefault="00CC7F5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-obszary działalności jednostki, w których zostaną przeprowadzone zadania zapewniające w danym roku;</w:t>
      </w:r>
    </w:p>
    <w:p w:rsidR="00CC7F57" w:rsidRPr="00412B48" w:rsidRDefault="00CC7F5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-informację na temat budżetu czasu komórki audytu wewnętrznego w roku 202</w:t>
      </w:r>
      <w:r w:rsidR="003C28AC">
        <w:rPr>
          <w:rFonts w:ascii="Arial" w:hAnsi="Arial" w:cs="Arial"/>
          <w:sz w:val="22"/>
          <w:szCs w:val="22"/>
        </w:rPr>
        <w:t>6</w:t>
      </w:r>
      <w:r w:rsidRPr="00412B48">
        <w:rPr>
          <w:rFonts w:ascii="Arial" w:hAnsi="Arial" w:cs="Arial"/>
          <w:sz w:val="22"/>
          <w:szCs w:val="22"/>
        </w:rPr>
        <w:t>, wyrażonego w osobodniach, w szczególności na temat czasu planowanego na:</w:t>
      </w:r>
    </w:p>
    <w:p w:rsidR="00CC7F57" w:rsidRPr="00412B48" w:rsidRDefault="00CC7F5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-realizację posz</w:t>
      </w:r>
      <w:r w:rsidR="00F97F77">
        <w:rPr>
          <w:rFonts w:ascii="Arial" w:hAnsi="Arial" w:cs="Arial"/>
          <w:sz w:val="22"/>
          <w:szCs w:val="22"/>
        </w:rPr>
        <w:t>czególnych zadań zapewniających;</w:t>
      </w:r>
    </w:p>
    <w:p w:rsidR="00CC7F57" w:rsidRDefault="00CC7F5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-</w:t>
      </w:r>
      <w:r w:rsidR="00F97F77">
        <w:rPr>
          <w:rFonts w:ascii="Arial" w:hAnsi="Arial" w:cs="Arial"/>
          <w:sz w:val="22"/>
          <w:szCs w:val="22"/>
        </w:rPr>
        <w:t>realizację czynności doradczych;</w:t>
      </w:r>
    </w:p>
    <w:p w:rsidR="00F97F77" w:rsidRPr="00412B48" w:rsidRDefault="00F97F7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 w:rsidRPr="00F97F77">
        <w:rPr>
          <w:rFonts w:ascii="Arial" w:hAnsi="Arial" w:cs="Arial"/>
          <w:sz w:val="22"/>
          <w:szCs w:val="22"/>
        </w:rPr>
        <w:t>przeprowadzenia identyfikacji obszarów ryzyka oraz dokonanie analizy ryzyka w zakresie działania Gminy (funkcjonowanie Urzędu  oraz jednostek organizacyjnych);</w:t>
      </w:r>
    </w:p>
    <w:p w:rsidR="00CC7F57" w:rsidRPr="00412B48" w:rsidRDefault="00CC7F5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-monitorowanie realizacji zaleceń oraz real</w:t>
      </w:r>
      <w:r w:rsidR="00F97F77">
        <w:rPr>
          <w:rFonts w:ascii="Arial" w:hAnsi="Arial" w:cs="Arial"/>
          <w:sz w:val="22"/>
          <w:szCs w:val="22"/>
        </w:rPr>
        <w:t>izację czynności sprawdzających;</w:t>
      </w:r>
    </w:p>
    <w:p w:rsidR="00CC7F57" w:rsidRPr="00412B48" w:rsidRDefault="00CC7F57" w:rsidP="00CC7F57">
      <w:pPr>
        <w:pStyle w:val="Akapitzlist"/>
        <w:widowControl/>
        <w:autoSpaceDN/>
        <w:ind w:left="1440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-kontynuowanie zadań audytowych z roku poprzedniego;</w:t>
      </w:r>
    </w:p>
    <w:p w:rsidR="00CD1F76" w:rsidRPr="00412B48" w:rsidRDefault="00CD1F76" w:rsidP="00A56D2C">
      <w:pPr>
        <w:pStyle w:val="Akapitzlist"/>
        <w:widowControl/>
        <w:numPr>
          <w:ilvl w:val="1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 xml:space="preserve">w umowie </w:t>
      </w:r>
      <w:r w:rsidR="00366BD4" w:rsidRPr="00412B48">
        <w:rPr>
          <w:rFonts w:ascii="Arial" w:hAnsi="Arial" w:cs="Arial"/>
          <w:sz w:val="22"/>
          <w:szCs w:val="22"/>
        </w:rPr>
        <w:t xml:space="preserve">na wykonanie usługi </w:t>
      </w:r>
      <w:r w:rsidRPr="00412B48">
        <w:rPr>
          <w:rFonts w:ascii="Arial" w:hAnsi="Arial" w:cs="Arial"/>
          <w:sz w:val="22"/>
          <w:szCs w:val="22"/>
        </w:rPr>
        <w:t>zostanie określony sposób postępowania z dokumentami, wytwarzanymi dla celów prowadzenia audytu wewnętrznego, tak aby zapewnić ich dostępność, ochronę przed nieupoważnionym rozpowszechnianiem, uszkodzeniem lub zniszczeniem.</w:t>
      </w:r>
    </w:p>
    <w:p w:rsidR="00CD1F76" w:rsidRPr="00412B48" w:rsidRDefault="00CD1F76" w:rsidP="00A56D2C">
      <w:pPr>
        <w:pStyle w:val="Akapitzlist"/>
        <w:widowControl/>
        <w:numPr>
          <w:ilvl w:val="0"/>
          <w:numId w:val="5"/>
        </w:numPr>
        <w:autoSpaceDN/>
        <w:jc w:val="both"/>
        <w:rPr>
          <w:rFonts w:ascii="Arial" w:hAnsi="Arial" w:cs="Arial"/>
          <w:b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Usługodawcą, o którym mowa w art. 275 pkt 2 ustawy może być:</w:t>
      </w:r>
    </w:p>
    <w:p w:rsidR="00CD1F76" w:rsidRPr="00412B48" w:rsidRDefault="00CD1F76" w:rsidP="00A56D2C">
      <w:pPr>
        <w:pStyle w:val="Akapitzlist"/>
        <w:widowControl/>
        <w:numPr>
          <w:ilvl w:val="1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osoba fizyczna, spełniająca warunki określone w art. 286 ustawy;</w:t>
      </w:r>
    </w:p>
    <w:p w:rsidR="00CD1F76" w:rsidRPr="00412B48" w:rsidRDefault="00CD1F76" w:rsidP="00A56D2C">
      <w:pPr>
        <w:pStyle w:val="Akapitzlist"/>
        <w:widowControl/>
        <w:numPr>
          <w:ilvl w:val="1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osoba fizyczna prowadząca działalność gospodarczą, spełniająca warunki określone w art. 286 ustawy;</w:t>
      </w:r>
    </w:p>
    <w:p w:rsidR="00CD1F76" w:rsidRPr="00412B48" w:rsidRDefault="00CD1F76" w:rsidP="00A56D2C">
      <w:pPr>
        <w:pStyle w:val="Akapitzlist"/>
        <w:widowControl/>
        <w:numPr>
          <w:ilvl w:val="1"/>
          <w:numId w:val="5"/>
        </w:numPr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spółka cywilna, spółka jawna, spółka partnerska, spółka komandytowa, spółka komandytowo-akcyjna lub osoba prawna, która zatrudnia do prowadzenia audytu wewnętrznego w jednostce osoby spełniające warunki określone w art. 286 ustawy.</w:t>
      </w:r>
    </w:p>
    <w:p w:rsidR="00CD1F76" w:rsidRPr="00412B48" w:rsidRDefault="00CD1F76" w:rsidP="00A56D2C">
      <w:pPr>
        <w:pStyle w:val="Akapitzlist"/>
        <w:widowControl/>
        <w:numPr>
          <w:ilvl w:val="0"/>
          <w:numId w:val="5"/>
        </w:numPr>
        <w:autoSpaceDN/>
        <w:jc w:val="both"/>
        <w:rPr>
          <w:rFonts w:ascii="Arial" w:hAnsi="Arial" w:cs="Arial"/>
          <w:b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Wykonawca musi spełniać niżej wymienione wymagania:</w:t>
      </w:r>
    </w:p>
    <w:p w:rsidR="00CD1F76" w:rsidRPr="00412B48" w:rsidRDefault="00CD1F76" w:rsidP="00A56D2C">
      <w:pPr>
        <w:pStyle w:val="Standard"/>
        <w:numPr>
          <w:ilvl w:val="0"/>
          <w:numId w:val="8"/>
        </w:numPr>
        <w:ind w:left="993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 xml:space="preserve">ma obywatelstwo państwa członkowskiego Unii Europejskiej lub innego państwa, którego obywatelom, na podstawie </w:t>
      </w:r>
      <w:hyperlink r:id="rId10" w:anchor="/hipertekst/17569559_art%28286%29_1?pit=2017-05-10" w:history="1">
        <w:r w:rsidRPr="00412B48">
          <w:rPr>
            <w:rStyle w:val="StrongEmphasis"/>
            <w:rFonts w:ascii="Arial" w:hAnsi="Arial" w:cs="Arial"/>
            <w:b w:val="0"/>
            <w:sz w:val="22"/>
            <w:szCs w:val="22"/>
          </w:rPr>
          <w:t>umów</w:t>
        </w:r>
      </w:hyperlink>
      <w:r w:rsidRPr="00412B48">
        <w:rPr>
          <w:rStyle w:val="StrongEmphasis"/>
          <w:rFonts w:ascii="Arial" w:hAnsi="Arial" w:cs="Arial"/>
          <w:b w:val="0"/>
          <w:sz w:val="22"/>
          <w:szCs w:val="22"/>
        </w:rPr>
        <w:t xml:space="preserve"> międzynarodowych lub przepisów prawa wspólnotowego, przysługuje prawo podjęcia zatrudnienia na terytorium Rzeczypospolitej Polskiej;</w:t>
      </w:r>
    </w:p>
    <w:p w:rsidR="00CD1F76" w:rsidRPr="00412B48" w:rsidRDefault="00CD1F76" w:rsidP="00A56D2C">
      <w:pPr>
        <w:pStyle w:val="Standard"/>
        <w:numPr>
          <w:ilvl w:val="0"/>
          <w:numId w:val="8"/>
        </w:numPr>
        <w:ind w:left="993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 xml:space="preserve">ma pełną zdolność do czynności prawnych oraz korzysta z pełni praw </w:t>
      </w:r>
      <w:r w:rsidRPr="00412B48">
        <w:rPr>
          <w:rStyle w:val="Uwydatnienie"/>
          <w:rFonts w:ascii="Arial" w:hAnsi="Arial" w:cs="Arial"/>
          <w:bCs/>
          <w:i w:val="0"/>
          <w:sz w:val="22"/>
          <w:szCs w:val="22"/>
        </w:rPr>
        <w:t>publicznych</w:t>
      </w:r>
      <w:r w:rsidRPr="00412B48">
        <w:rPr>
          <w:rStyle w:val="StrongEmphasis"/>
          <w:rFonts w:ascii="Arial" w:hAnsi="Arial" w:cs="Arial"/>
          <w:b w:val="0"/>
          <w:i/>
          <w:sz w:val="22"/>
          <w:szCs w:val="22"/>
        </w:rPr>
        <w:t>;</w:t>
      </w:r>
    </w:p>
    <w:p w:rsidR="00CD1F76" w:rsidRPr="00412B48" w:rsidRDefault="00CD1F76" w:rsidP="00A56D2C">
      <w:pPr>
        <w:pStyle w:val="Standard"/>
        <w:numPr>
          <w:ilvl w:val="0"/>
          <w:numId w:val="8"/>
        </w:numPr>
        <w:ind w:left="993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>nie była karana za umyślne przestępstwo lub umyślne przestępstwo skarbowe;</w:t>
      </w:r>
    </w:p>
    <w:p w:rsidR="00CD1F76" w:rsidRPr="00412B48" w:rsidRDefault="00CD1F76" w:rsidP="00A56D2C">
      <w:pPr>
        <w:pStyle w:val="Standard"/>
        <w:numPr>
          <w:ilvl w:val="0"/>
          <w:numId w:val="8"/>
        </w:numPr>
        <w:ind w:left="993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>posiada wyższe wykształcenie;</w:t>
      </w:r>
    </w:p>
    <w:p w:rsidR="00CD1F76" w:rsidRPr="00412B48" w:rsidRDefault="00CD1F76" w:rsidP="00A56D2C">
      <w:pPr>
        <w:pStyle w:val="Standard"/>
        <w:numPr>
          <w:ilvl w:val="0"/>
          <w:numId w:val="8"/>
        </w:numPr>
        <w:ind w:left="993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>posiada następujące kwalifikacje do przeprowadzania audytu wewnętrznego:</w:t>
      </w:r>
    </w:p>
    <w:p w:rsidR="00CD1F76" w:rsidRPr="00412B48" w:rsidRDefault="00CD1F76" w:rsidP="00A56D2C">
      <w:pPr>
        <w:pStyle w:val="Standard"/>
        <w:numPr>
          <w:ilvl w:val="0"/>
          <w:numId w:val="7"/>
        </w:numPr>
        <w:ind w:left="1418"/>
        <w:jc w:val="both"/>
        <w:rPr>
          <w:rFonts w:ascii="Arial" w:hAnsi="Arial" w:cs="Arial"/>
          <w:lang w:val="en-US"/>
        </w:rPr>
      </w:pPr>
      <w:proofErr w:type="spellStart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>jeden</w:t>
      </w:r>
      <w:proofErr w:type="spellEnd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 xml:space="preserve"> z </w:t>
      </w:r>
      <w:proofErr w:type="spellStart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>certyfikatów</w:t>
      </w:r>
      <w:proofErr w:type="spellEnd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 xml:space="preserve">: Certified Internal Auditor (CIA), Certified Government Auditing Professional (CGAP), Certified Information Systems Auditor (CISA), Association of Chartered Certified Accountants (ACCA), Certified Fraud Examiner (CFE), Certification in Control </w:t>
      </w:r>
      <w:proofErr w:type="spellStart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>Self Assessment</w:t>
      </w:r>
      <w:proofErr w:type="spellEnd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 xml:space="preserve"> (CCSA), Certified Financial Services Auditor (CFSA) </w:t>
      </w:r>
      <w:proofErr w:type="spellStart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>lub</w:t>
      </w:r>
      <w:proofErr w:type="spellEnd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 xml:space="preserve"> Chartered Financial Analyst (CFA), </w:t>
      </w:r>
      <w:proofErr w:type="spellStart"/>
      <w:r w:rsidRPr="00412B48">
        <w:rPr>
          <w:rStyle w:val="StrongEmphasis"/>
          <w:rFonts w:ascii="Arial" w:hAnsi="Arial" w:cs="Arial"/>
          <w:b w:val="0"/>
          <w:sz w:val="22"/>
          <w:szCs w:val="22"/>
          <w:lang w:val="en-US"/>
        </w:rPr>
        <w:t>lub</w:t>
      </w:r>
      <w:proofErr w:type="spellEnd"/>
    </w:p>
    <w:p w:rsidR="00CD1F76" w:rsidRPr="00412B48" w:rsidRDefault="00CD1F76" w:rsidP="00A56D2C">
      <w:pPr>
        <w:pStyle w:val="Standard"/>
        <w:numPr>
          <w:ilvl w:val="0"/>
          <w:numId w:val="7"/>
        </w:numPr>
        <w:ind w:left="1418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 xml:space="preserve">złożyła, w latach 2003-2006, z wynikiem pozytywnym egzamin na audytora wewnętrznego przed Komisją Egzaminacyjną powołaną przez Ministra </w:t>
      </w:r>
      <w:r w:rsidRPr="00412B48">
        <w:rPr>
          <w:rStyle w:val="Uwydatnienie"/>
          <w:rFonts w:ascii="Arial" w:hAnsi="Arial" w:cs="Arial"/>
          <w:bCs/>
          <w:i w:val="0"/>
          <w:sz w:val="22"/>
          <w:szCs w:val="22"/>
        </w:rPr>
        <w:t>Finansów</w:t>
      </w:r>
      <w:r w:rsidRPr="00412B48">
        <w:rPr>
          <w:rStyle w:val="StrongEmphasis"/>
          <w:rFonts w:ascii="Arial" w:hAnsi="Arial" w:cs="Arial"/>
          <w:b w:val="0"/>
          <w:i/>
          <w:sz w:val="22"/>
          <w:szCs w:val="22"/>
        </w:rPr>
        <w:t>,</w:t>
      </w: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 xml:space="preserve"> lub</w:t>
      </w:r>
    </w:p>
    <w:p w:rsidR="00CD1F76" w:rsidRPr="00412B48" w:rsidRDefault="00CD1F76" w:rsidP="00A56D2C">
      <w:pPr>
        <w:pStyle w:val="Standard"/>
        <w:numPr>
          <w:ilvl w:val="0"/>
          <w:numId w:val="7"/>
        </w:numPr>
        <w:ind w:left="1418"/>
        <w:jc w:val="both"/>
        <w:rPr>
          <w:rFonts w:ascii="Arial" w:hAnsi="Arial" w:cs="Arial"/>
        </w:rPr>
      </w:pPr>
      <w:r w:rsidRPr="00412B48">
        <w:rPr>
          <w:rStyle w:val="StrongEmphasis"/>
          <w:rFonts w:ascii="Arial" w:hAnsi="Arial" w:cs="Arial"/>
          <w:b w:val="0"/>
          <w:sz w:val="22"/>
          <w:szCs w:val="22"/>
        </w:rPr>
        <w:t>uprawnienia biegłego rewidenta, lub</w:t>
      </w:r>
    </w:p>
    <w:p w:rsidR="00CD1F76" w:rsidRPr="00412B48" w:rsidRDefault="00CD1F76" w:rsidP="00A56D2C">
      <w:pPr>
        <w:pStyle w:val="Standard"/>
        <w:numPr>
          <w:ilvl w:val="0"/>
          <w:numId w:val="7"/>
        </w:numPr>
        <w:ind w:left="1418"/>
        <w:jc w:val="both"/>
        <w:rPr>
          <w:rFonts w:ascii="Arial" w:hAnsi="Arial" w:cs="Arial"/>
        </w:rPr>
      </w:pPr>
      <w:r w:rsidRPr="00412B48">
        <w:rPr>
          <w:rFonts w:ascii="Arial" w:hAnsi="Arial" w:cs="Arial"/>
          <w:sz w:val="22"/>
          <w:szCs w:val="22"/>
        </w:rPr>
        <w:t xml:space="preserve">dwuletnią praktykę w zakresie audytu wewnętrznego i legitymuje się dyplomem ukończenia studiów podyplomowych w zakresie audytu wewnętrznego, wydanym przez jednostkę organizacyjną, która w dniu wydania dyplomu była uprawniona, zgodnie z odrębnymi </w:t>
      </w:r>
      <w:hyperlink r:id="rId11" w:anchor="/hipertekst/17569559_art%28286%29_2?pit=2017-05-10" w:history="1">
        <w:r w:rsidRPr="00412B48">
          <w:rPr>
            <w:rFonts w:ascii="Arial" w:hAnsi="Arial" w:cs="Arial"/>
            <w:sz w:val="22"/>
            <w:szCs w:val="22"/>
          </w:rPr>
          <w:t>ustawami</w:t>
        </w:r>
      </w:hyperlink>
      <w:r w:rsidRPr="00412B48">
        <w:rPr>
          <w:rFonts w:ascii="Arial" w:hAnsi="Arial" w:cs="Arial"/>
          <w:sz w:val="22"/>
          <w:szCs w:val="22"/>
        </w:rPr>
        <w:t>, do nadawania stopnia naukowego doktora nauk ekonomicznych lub prawnych.</w:t>
      </w:r>
    </w:p>
    <w:p w:rsidR="00CD1F76" w:rsidRPr="00412B48" w:rsidRDefault="00CD1F76" w:rsidP="00892C4A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D1F76" w:rsidRPr="00412B48" w:rsidRDefault="00CD1F76" w:rsidP="00892C4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Za praktykę w zakresie audytu wewnętrznego, o której mowa w ust. 1 pkt 5 lit. d, uważa się udokumentowane przez kierownika jednostki wykonywanie czynności, w wymiarze czasu pracy nie mniejszym niż 1/2 etatu, związanych z:</w:t>
      </w:r>
    </w:p>
    <w:p w:rsidR="00CD1F76" w:rsidRPr="00412B48" w:rsidRDefault="00CD1F76" w:rsidP="00A56D2C">
      <w:pPr>
        <w:pStyle w:val="Standard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przeprowadzaniem audytu wewnętrznego pod nadzorem audytora wewnętrznego;</w:t>
      </w:r>
    </w:p>
    <w:p w:rsidR="00CD1F76" w:rsidRPr="00412B48" w:rsidRDefault="00CD1F76" w:rsidP="00A56D2C">
      <w:pPr>
        <w:pStyle w:val="Standard"/>
        <w:numPr>
          <w:ilvl w:val="0"/>
          <w:numId w:val="9"/>
        </w:numPr>
        <w:jc w:val="both"/>
        <w:rPr>
          <w:rFonts w:ascii="Arial" w:hAnsi="Arial" w:cs="Arial"/>
        </w:rPr>
      </w:pPr>
      <w:bookmarkStart w:id="1" w:name="ref-przyp_501"/>
      <w:bookmarkEnd w:id="1"/>
      <w:r w:rsidRPr="00412B48">
        <w:rPr>
          <w:rFonts w:ascii="Arial" w:hAnsi="Arial" w:cs="Arial"/>
          <w:sz w:val="22"/>
          <w:szCs w:val="22"/>
        </w:rPr>
        <w:t xml:space="preserve">realizacją czynności w zakresie audytu gospodarowania środkami pochodzącymi z budżetu Unii Europejskiej oraz niepodlegającymi zwrotowi środkami z pomocy udzielanej przez państwa członkowskie Europejskiego Porozumienia o Wolnym Handlu (EFTA), o którym mowa w </w:t>
      </w:r>
      <w:hyperlink r:id="rId12" w:anchor="/dokument/18539346?cm=DOCUMENT" w:history="1">
        <w:r w:rsidRPr="00412B48">
          <w:rPr>
            <w:rFonts w:ascii="Arial" w:hAnsi="Arial" w:cs="Arial"/>
            <w:sz w:val="22"/>
            <w:szCs w:val="22"/>
          </w:rPr>
          <w:t>ustawie</w:t>
        </w:r>
      </w:hyperlink>
      <w:r w:rsidRPr="00412B48">
        <w:rPr>
          <w:rFonts w:ascii="Arial" w:hAnsi="Arial" w:cs="Arial"/>
          <w:sz w:val="22"/>
          <w:szCs w:val="22"/>
        </w:rPr>
        <w:t xml:space="preserve"> z dnia 16 listopada 2016 r. o Krajowej Administracji Skarbowej (Dz. U. </w:t>
      </w:r>
      <w:r w:rsidR="00B06246" w:rsidRPr="00412B48">
        <w:rPr>
          <w:rFonts w:ascii="Arial" w:hAnsi="Arial" w:cs="Arial"/>
          <w:sz w:val="22"/>
          <w:szCs w:val="22"/>
        </w:rPr>
        <w:t>2018 Poz. 508 ze zm.</w:t>
      </w:r>
      <w:r w:rsidRPr="00412B48">
        <w:rPr>
          <w:rFonts w:ascii="Arial" w:hAnsi="Arial" w:cs="Arial"/>
          <w:sz w:val="22"/>
          <w:szCs w:val="22"/>
        </w:rPr>
        <w:t>);</w:t>
      </w:r>
    </w:p>
    <w:p w:rsidR="00CD1F76" w:rsidRPr="00412B48" w:rsidRDefault="00CD1F76" w:rsidP="00A56D2C">
      <w:pPr>
        <w:pStyle w:val="Standard"/>
        <w:numPr>
          <w:ilvl w:val="0"/>
          <w:numId w:val="9"/>
        </w:numPr>
        <w:jc w:val="both"/>
        <w:rPr>
          <w:rFonts w:ascii="Arial" w:hAnsi="Arial" w:cs="Arial"/>
        </w:rPr>
      </w:pPr>
      <w:r w:rsidRPr="00412B48">
        <w:rPr>
          <w:rFonts w:ascii="Arial" w:hAnsi="Arial" w:cs="Arial"/>
          <w:sz w:val="22"/>
          <w:szCs w:val="22"/>
        </w:rPr>
        <w:t xml:space="preserve">nadzorowaniem lub wykonywaniem czynności kontrolnych, o których mowa w </w:t>
      </w:r>
      <w:hyperlink r:id="rId13" w:anchor="/dokument/16796567?cm=DOCUMENT" w:history="1">
        <w:r w:rsidRPr="00412B48">
          <w:rPr>
            <w:rFonts w:ascii="Arial" w:hAnsi="Arial" w:cs="Arial"/>
            <w:sz w:val="22"/>
            <w:szCs w:val="22"/>
          </w:rPr>
          <w:t>ustawie</w:t>
        </w:r>
      </w:hyperlink>
      <w:r w:rsidRPr="00412B48">
        <w:rPr>
          <w:rFonts w:ascii="Arial" w:hAnsi="Arial" w:cs="Arial"/>
          <w:sz w:val="22"/>
          <w:szCs w:val="22"/>
        </w:rPr>
        <w:t xml:space="preserve"> z dnia 23 grudnia 1994 r. o Najwyższej Izbie Kontroli (</w:t>
      </w:r>
      <w:proofErr w:type="spellStart"/>
      <w:r w:rsidR="00002075" w:rsidRPr="00412B48">
        <w:rPr>
          <w:rFonts w:ascii="Arial" w:hAnsi="Arial" w:cs="Arial"/>
          <w:sz w:val="22"/>
          <w:szCs w:val="22"/>
        </w:rPr>
        <w:t>t.j</w:t>
      </w:r>
      <w:proofErr w:type="spellEnd"/>
      <w:r w:rsidR="00002075" w:rsidRPr="00412B48">
        <w:rPr>
          <w:rFonts w:ascii="Arial" w:hAnsi="Arial" w:cs="Arial"/>
          <w:sz w:val="22"/>
          <w:szCs w:val="22"/>
        </w:rPr>
        <w:t>. Dz. U. z 20</w:t>
      </w:r>
      <w:r w:rsidR="00875348" w:rsidRPr="00412B48">
        <w:rPr>
          <w:rFonts w:ascii="Arial" w:hAnsi="Arial" w:cs="Arial"/>
          <w:sz w:val="22"/>
          <w:szCs w:val="22"/>
        </w:rPr>
        <w:t>22</w:t>
      </w:r>
      <w:r w:rsidR="00002075" w:rsidRPr="00412B48">
        <w:rPr>
          <w:rFonts w:ascii="Arial" w:hAnsi="Arial" w:cs="Arial"/>
          <w:sz w:val="22"/>
          <w:szCs w:val="22"/>
        </w:rPr>
        <w:t xml:space="preserve"> r. poz. </w:t>
      </w:r>
      <w:r w:rsidR="00875348" w:rsidRPr="00412B48">
        <w:rPr>
          <w:rFonts w:ascii="Arial" w:hAnsi="Arial" w:cs="Arial"/>
          <w:sz w:val="22"/>
          <w:szCs w:val="22"/>
        </w:rPr>
        <w:t>623</w:t>
      </w:r>
      <w:r w:rsidR="00002075" w:rsidRPr="00412B48">
        <w:rPr>
          <w:rFonts w:ascii="Arial" w:hAnsi="Arial" w:cs="Arial"/>
          <w:sz w:val="22"/>
          <w:szCs w:val="22"/>
        </w:rPr>
        <w:t>)</w:t>
      </w:r>
    </w:p>
    <w:p w:rsidR="00CD1F76" w:rsidRPr="00412B48" w:rsidRDefault="00CD1F76" w:rsidP="00CD1F76">
      <w:pPr>
        <w:pStyle w:val="Akapitzlist"/>
        <w:widowControl/>
        <w:autoSpaceDN/>
        <w:rPr>
          <w:rFonts w:ascii="Arial" w:hAnsi="Arial" w:cs="Arial"/>
          <w:sz w:val="22"/>
          <w:szCs w:val="22"/>
        </w:rPr>
      </w:pPr>
    </w:p>
    <w:p w:rsidR="00892C4A" w:rsidRPr="00412B48" w:rsidRDefault="00892C4A" w:rsidP="00B81805">
      <w:pPr>
        <w:widowControl/>
        <w:autoSpaceDN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Wykonawca musi wykazać, że w okresie ostatnich 3 lat wykonał lub wykonuje należycie co najmniej jedną usługę, polegającą na prowadzeniu audytu wewnętrznego dla jed</w:t>
      </w:r>
      <w:r w:rsidR="00980D47" w:rsidRPr="00412B48">
        <w:rPr>
          <w:rFonts w:ascii="Arial" w:hAnsi="Arial" w:cs="Arial"/>
          <w:b/>
          <w:sz w:val="22"/>
          <w:szCs w:val="22"/>
        </w:rPr>
        <w:t>nostki administracji publicznej</w:t>
      </w:r>
      <w:r w:rsidRPr="00412B48">
        <w:rPr>
          <w:rFonts w:ascii="Arial" w:hAnsi="Arial" w:cs="Arial"/>
          <w:b/>
          <w:sz w:val="22"/>
          <w:szCs w:val="22"/>
        </w:rPr>
        <w:t>.</w:t>
      </w:r>
      <w:r w:rsidRPr="00412B48">
        <w:rPr>
          <w:rFonts w:ascii="Arial" w:hAnsi="Arial" w:cs="Arial"/>
          <w:sz w:val="22"/>
          <w:szCs w:val="22"/>
        </w:rPr>
        <w:t xml:space="preserve"> Na potwierdzenie prawidłowej realizacji usługi wykonawca załączy dokumenty poświadczające (referencje)</w:t>
      </w:r>
      <w:r w:rsidR="00A36D0F" w:rsidRPr="00412B48">
        <w:rPr>
          <w:rFonts w:ascii="Arial" w:hAnsi="Arial" w:cs="Arial"/>
          <w:sz w:val="22"/>
          <w:szCs w:val="22"/>
        </w:rPr>
        <w:t>,</w:t>
      </w:r>
      <w:r w:rsidRPr="00412B48">
        <w:rPr>
          <w:rFonts w:ascii="Arial" w:hAnsi="Arial" w:cs="Arial"/>
          <w:sz w:val="22"/>
          <w:szCs w:val="22"/>
        </w:rPr>
        <w:t xml:space="preserve"> wystawione przez jednostkę na rzecz której usługa była lub jest świadczona.</w:t>
      </w:r>
    </w:p>
    <w:p w:rsidR="00DF406A" w:rsidRPr="00412B48" w:rsidRDefault="00DF406A" w:rsidP="00DF406A">
      <w:pPr>
        <w:pStyle w:val="Akapitzlist"/>
        <w:widowControl/>
        <w:tabs>
          <w:tab w:val="left" w:pos="284"/>
        </w:tabs>
        <w:autoSpaceDN/>
        <w:jc w:val="both"/>
        <w:rPr>
          <w:rFonts w:ascii="Arial" w:hAnsi="Arial" w:cs="Arial"/>
          <w:sz w:val="22"/>
          <w:szCs w:val="22"/>
        </w:rPr>
      </w:pPr>
    </w:p>
    <w:p w:rsidR="00EC7107" w:rsidRPr="00994DF5" w:rsidRDefault="00EC7107" w:rsidP="00EC7107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  <w:u w:val="single"/>
        </w:rPr>
        <w:t>Kryterium oceny ofert:</w:t>
      </w:r>
      <w:r w:rsidRPr="00412B48">
        <w:rPr>
          <w:rFonts w:ascii="Arial" w:hAnsi="Arial" w:cs="Arial"/>
          <w:b/>
          <w:sz w:val="22"/>
          <w:szCs w:val="22"/>
        </w:rPr>
        <w:t xml:space="preserve"> </w:t>
      </w:r>
    </w:p>
    <w:p w:rsidR="00994DF5" w:rsidRPr="00994DF5" w:rsidRDefault="00994DF5" w:rsidP="00994DF5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994DF5">
        <w:rPr>
          <w:rFonts w:ascii="Arial" w:eastAsia="Times New Roman" w:hAnsi="Arial" w:cs="Arial"/>
          <w:kern w:val="0"/>
          <w:sz w:val="22"/>
          <w:szCs w:val="22"/>
        </w:rPr>
        <w:t>Zamawiający dokona oceny ważnych ofert na podstawie następujących kryteriów:</w:t>
      </w:r>
    </w:p>
    <w:p w:rsidR="00994DF5" w:rsidRPr="008B1F4E" w:rsidRDefault="00994DF5" w:rsidP="00994DF5">
      <w:pPr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8B1F4E">
        <w:rPr>
          <w:rFonts w:ascii="Arial" w:eastAsia="Times New Roman" w:hAnsi="Arial" w:cs="Arial"/>
          <w:b/>
          <w:bCs/>
          <w:kern w:val="0"/>
          <w:sz w:val="22"/>
          <w:szCs w:val="22"/>
        </w:rPr>
        <w:t>Cena brutto (C)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 xml:space="preserve"> – waga </w:t>
      </w:r>
      <w:r w:rsidR="002373D7" w:rsidRPr="008B1F4E">
        <w:rPr>
          <w:rFonts w:ascii="Arial" w:eastAsia="Times New Roman" w:hAnsi="Arial" w:cs="Arial"/>
          <w:b/>
          <w:kern w:val="0"/>
          <w:sz w:val="22"/>
          <w:szCs w:val="22"/>
        </w:rPr>
        <w:t>6</w:t>
      </w:r>
      <w:r w:rsidRPr="008B1F4E">
        <w:rPr>
          <w:rFonts w:ascii="Arial" w:eastAsia="Times New Roman" w:hAnsi="Arial" w:cs="Arial"/>
          <w:b/>
          <w:bCs/>
          <w:kern w:val="0"/>
          <w:sz w:val="22"/>
          <w:szCs w:val="22"/>
        </w:rPr>
        <w:t>0%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 xml:space="preserve"> (maks. </w:t>
      </w:r>
      <w:r w:rsidR="002373D7" w:rsidRPr="008B1F4E">
        <w:rPr>
          <w:rFonts w:ascii="Arial" w:eastAsia="Times New Roman" w:hAnsi="Arial" w:cs="Arial"/>
          <w:kern w:val="0"/>
          <w:sz w:val="22"/>
          <w:szCs w:val="22"/>
        </w:rPr>
        <w:t>6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>0 pkt)</w:t>
      </w:r>
    </w:p>
    <w:p w:rsidR="00994DF5" w:rsidRPr="008B1F4E" w:rsidRDefault="00994DF5" w:rsidP="00994DF5">
      <w:pPr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8B1F4E">
        <w:rPr>
          <w:rFonts w:ascii="Arial" w:eastAsia="Times New Roman" w:hAnsi="Arial" w:cs="Arial"/>
          <w:b/>
          <w:bCs/>
          <w:kern w:val="0"/>
          <w:sz w:val="22"/>
          <w:szCs w:val="22"/>
        </w:rPr>
        <w:t>Doświadczenie Audytora (D)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 xml:space="preserve"> – waga </w:t>
      </w:r>
      <w:r w:rsidR="00D14918" w:rsidRPr="008B1F4E">
        <w:rPr>
          <w:rFonts w:ascii="Arial" w:eastAsia="Times New Roman" w:hAnsi="Arial" w:cs="Arial"/>
          <w:b/>
          <w:kern w:val="0"/>
          <w:sz w:val="22"/>
          <w:szCs w:val="22"/>
        </w:rPr>
        <w:t>4</w:t>
      </w:r>
      <w:r w:rsidRPr="008B1F4E">
        <w:rPr>
          <w:rFonts w:ascii="Arial" w:eastAsia="Times New Roman" w:hAnsi="Arial" w:cs="Arial"/>
          <w:b/>
          <w:bCs/>
          <w:kern w:val="0"/>
          <w:sz w:val="22"/>
          <w:szCs w:val="22"/>
        </w:rPr>
        <w:t>0%</w:t>
      </w:r>
      <w:r w:rsidR="00D96425" w:rsidRPr="008B1F4E">
        <w:rPr>
          <w:rFonts w:ascii="Arial" w:eastAsia="Times New Roman" w:hAnsi="Arial" w:cs="Arial"/>
          <w:kern w:val="0"/>
          <w:sz w:val="22"/>
          <w:szCs w:val="22"/>
        </w:rPr>
        <w:t xml:space="preserve"> (maks. </w:t>
      </w:r>
      <w:r w:rsidR="00D14918" w:rsidRPr="008B1F4E">
        <w:rPr>
          <w:rFonts w:ascii="Arial" w:eastAsia="Times New Roman" w:hAnsi="Arial" w:cs="Arial"/>
          <w:kern w:val="0"/>
          <w:sz w:val="22"/>
          <w:szCs w:val="22"/>
        </w:rPr>
        <w:t>4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>0 pkt)</w:t>
      </w:r>
    </w:p>
    <w:p w:rsidR="00A100E7" w:rsidRPr="00994DF5" w:rsidRDefault="00A100E7" w:rsidP="00A100E7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994DF5">
        <w:rPr>
          <w:rFonts w:ascii="Arial" w:eastAsia="Times New Roman" w:hAnsi="Arial" w:cs="Arial"/>
          <w:kern w:val="0"/>
          <w:sz w:val="22"/>
          <w:szCs w:val="22"/>
        </w:rPr>
        <w:t>Za ofertę najkorzystniejszą zostanie uznana oferta, która uzyska najwyższą sumę punktów (P = C + D).</w:t>
      </w:r>
    </w:p>
    <w:p w:rsidR="00994DF5" w:rsidRPr="00994DF5" w:rsidRDefault="00994DF5" w:rsidP="00994DF5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994DF5">
        <w:rPr>
          <w:rFonts w:ascii="Arial" w:eastAsia="Times New Roman" w:hAnsi="Arial" w:cs="Arial"/>
          <w:b/>
          <w:bCs/>
          <w:kern w:val="0"/>
          <w:sz w:val="22"/>
          <w:szCs w:val="22"/>
        </w:rPr>
        <w:t>1) Sposób oceny w kryterium „Cena brutto” (C):</w:t>
      </w:r>
    </w:p>
    <w:p w:rsidR="00994DF5" w:rsidRDefault="00994DF5" w:rsidP="00994DF5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b/>
          <w:color w:val="FF0000"/>
          <w:kern w:val="0"/>
          <w:sz w:val="22"/>
          <w:szCs w:val="22"/>
        </w:rPr>
      </w:pPr>
      <w:r w:rsidRPr="00994DF5">
        <w:rPr>
          <w:rFonts w:ascii="Arial" w:eastAsia="Times New Roman" w:hAnsi="Arial" w:cs="Arial"/>
          <w:kern w:val="0"/>
          <w:sz w:val="22"/>
          <w:szCs w:val="22"/>
        </w:rPr>
        <w:t xml:space="preserve">Liczba punktów = (Najniższa cena ofertowa / Cena oferty 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 xml:space="preserve">badanej) </w:t>
      </w:r>
      <w:r w:rsidRPr="008B1F4E">
        <w:rPr>
          <w:rFonts w:ascii="Arial" w:eastAsia="Times New Roman" w:hAnsi="Arial" w:cs="Arial"/>
          <w:b/>
          <w:kern w:val="0"/>
          <w:sz w:val="22"/>
          <w:szCs w:val="22"/>
        </w:rPr>
        <w:t xml:space="preserve">x </w:t>
      </w:r>
      <w:r w:rsidR="002373D7" w:rsidRPr="008B1F4E">
        <w:rPr>
          <w:rFonts w:ascii="Arial" w:eastAsia="Times New Roman" w:hAnsi="Arial" w:cs="Arial"/>
          <w:b/>
          <w:kern w:val="0"/>
          <w:sz w:val="22"/>
          <w:szCs w:val="22"/>
        </w:rPr>
        <w:t>6</w:t>
      </w:r>
      <w:r w:rsidR="005D183C" w:rsidRPr="008B1F4E">
        <w:rPr>
          <w:rFonts w:ascii="Arial" w:eastAsia="Times New Roman" w:hAnsi="Arial" w:cs="Arial"/>
          <w:b/>
          <w:kern w:val="0"/>
          <w:sz w:val="22"/>
          <w:szCs w:val="22"/>
        </w:rPr>
        <w:t>0 pkt</w:t>
      </w:r>
    </w:p>
    <w:p w:rsidR="005D183C" w:rsidRPr="00412B48" w:rsidRDefault="005D183C" w:rsidP="005D183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Cena musi być podana w złotych polskich, w kwocie brutto (z uwzględnieniem podatku VAT).</w:t>
      </w:r>
    </w:p>
    <w:p w:rsidR="005D183C" w:rsidRPr="00412B48" w:rsidRDefault="005D183C" w:rsidP="005D183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Cena obejmuje wszystkie koszty Wykonawcy.</w:t>
      </w:r>
    </w:p>
    <w:p w:rsidR="00994DF5" w:rsidRPr="00994DF5" w:rsidRDefault="00994DF5" w:rsidP="00994DF5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994DF5">
        <w:rPr>
          <w:rFonts w:ascii="Arial" w:eastAsia="Times New Roman" w:hAnsi="Arial" w:cs="Arial"/>
          <w:b/>
          <w:bCs/>
          <w:kern w:val="0"/>
          <w:sz w:val="22"/>
          <w:szCs w:val="22"/>
        </w:rPr>
        <w:t>2) Sposób oceny w kryterium „Doświadczenie Audytora” (D):</w:t>
      </w:r>
    </w:p>
    <w:p w:rsidR="00795D84" w:rsidRPr="00795D84" w:rsidRDefault="00795D84" w:rsidP="00994DF5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  <w:highlight w:val="yellow"/>
        </w:rPr>
      </w:pPr>
      <w:r w:rsidRPr="00795D84">
        <w:rPr>
          <w:rFonts w:ascii="Arial" w:hAnsi="Arial" w:cs="Arial"/>
          <w:sz w:val="22"/>
          <w:szCs w:val="22"/>
        </w:rPr>
        <w:t xml:space="preserve">Zamawiający przyzna punkty za wykazane doświadczenie dedykowanego audytora. Punktowane będą usługi audytu wewnętrznego z zakresu finansowania zadań oświatowych, zrealizowane na rzecz JST w okresie ostatnich 3 lat </w:t>
      </w:r>
      <w:r w:rsidR="00B12D10">
        <w:rPr>
          <w:rFonts w:ascii="Arial" w:hAnsi="Arial" w:cs="Arial"/>
          <w:sz w:val="22"/>
          <w:szCs w:val="22"/>
        </w:rPr>
        <w:t xml:space="preserve">przed upływem terminu składania ofert, </w:t>
      </w:r>
      <w:r w:rsidRPr="00795D84">
        <w:rPr>
          <w:rFonts w:ascii="Arial" w:hAnsi="Arial" w:cs="Arial"/>
          <w:sz w:val="22"/>
          <w:szCs w:val="22"/>
        </w:rPr>
        <w:t xml:space="preserve">przez osobę wskazaną do realizacji niniejszego </w:t>
      </w:r>
      <w:r w:rsidRPr="008B1F4E">
        <w:rPr>
          <w:rFonts w:ascii="Arial" w:hAnsi="Arial" w:cs="Arial"/>
          <w:sz w:val="22"/>
          <w:szCs w:val="22"/>
        </w:rPr>
        <w:t xml:space="preserve">zamówienia </w:t>
      </w:r>
      <w:r w:rsidRPr="008B1F4E">
        <w:rPr>
          <w:rFonts w:ascii="Arial" w:eastAsia="Times New Roman" w:hAnsi="Arial" w:cs="Arial"/>
          <w:kern w:val="0"/>
          <w:sz w:val="22"/>
          <w:szCs w:val="22"/>
        </w:rPr>
        <w:t>(wskazanej w Załączniku nr 4).</w:t>
      </w:r>
    </w:p>
    <w:p w:rsidR="00B97127" w:rsidRPr="00FB7BD5" w:rsidRDefault="00B97127" w:rsidP="00B97127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>Punktacja:</w:t>
      </w:r>
    </w:p>
    <w:p w:rsidR="00B97127" w:rsidRPr="00800935" w:rsidRDefault="00B97127" w:rsidP="00B97127">
      <w:pPr>
        <w:widowControl/>
        <w:numPr>
          <w:ilvl w:val="0"/>
          <w:numId w:val="17"/>
        </w:numPr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Osoba </w:t>
      </w:r>
      <w:r w:rsidR="002373D7">
        <w:rPr>
          <w:rFonts w:ascii="Arial" w:eastAsia="Times New Roman" w:hAnsi="Arial" w:cs="Arial"/>
          <w:kern w:val="0"/>
          <w:sz w:val="22"/>
          <w:szCs w:val="22"/>
        </w:rPr>
        <w:t>realizowała zadanie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 w </w:t>
      </w:r>
      <w:r w:rsidR="00800935" w:rsidRPr="00800935">
        <w:rPr>
          <w:rFonts w:ascii="Arial" w:eastAsia="Times New Roman" w:hAnsi="Arial" w:cs="Arial"/>
          <w:b/>
          <w:kern w:val="0"/>
          <w:sz w:val="22"/>
          <w:szCs w:val="22"/>
        </w:rPr>
        <w:t>0</w:t>
      </w:r>
      <w:r w:rsidR="002373D7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JST – </w:t>
      </w:r>
      <w:r w:rsidRPr="00B97127">
        <w:rPr>
          <w:rFonts w:ascii="Arial" w:eastAsia="Times New Roman" w:hAnsi="Arial" w:cs="Arial"/>
          <w:b/>
          <w:kern w:val="0"/>
          <w:sz w:val="22"/>
          <w:szCs w:val="22"/>
        </w:rPr>
        <w:t>0</w:t>
      </w:r>
      <w:r w:rsidRPr="00B97127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>pkt</w:t>
      </w:r>
    </w:p>
    <w:p w:rsidR="00800935" w:rsidRPr="00FB7BD5" w:rsidRDefault="00800935" w:rsidP="00800935">
      <w:pPr>
        <w:widowControl/>
        <w:numPr>
          <w:ilvl w:val="0"/>
          <w:numId w:val="17"/>
        </w:numPr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Osoba </w:t>
      </w:r>
      <w:r>
        <w:rPr>
          <w:rFonts w:ascii="Arial" w:eastAsia="Times New Roman" w:hAnsi="Arial" w:cs="Arial"/>
          <w:kern w:val="0"/>
          <w:sz w:val="22"/>
          <w:szCs w:val="22"/>
        </w:rPr>
        <w:t>realizowała zadanie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 w </w:t>
      </w:r>
      <w:r w:rsidRPr="002373D7">
        <w:rPr>
          <w:rFonts w:ascii="Arial" w:eastAsia="Times New Roman" w:hAnsi="Arial" w:cs="Arial"/>
          <w:b/>
          <w:kern w:val="0"/>
          <w:sz w:val="22"/>
          <w:szCs w:val="22"/>
        </w:rPr>
        <w:t>1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do </w:t>
      </w:r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>2</w:t>
      </w:r>
      <w:r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JST – </w:t>
      </w:r>
      <w:r w:rsidRPr="00D14918">
        <w:rPr>
          <w:rFonts w:ascii="Arial" w:eastAsia="Times New Roman" w:hAnsi="Arial" w:cs="Arial"/>
          <w:b/>
          <w:kern w:val="0"/>
          <w:sz w:val="22"/>
          <w:szCs w:val="22"/>
        </w:rPr>
        <w:t>1</w:t>
      </w:r>
      <w:r w:rsidRPr="00B97127">
        <w:rPr>
          <w:rFonts w:ascii="Arial" w:eastAsia="Times New Roman" w:hAnsi="Arial" w:cs="Arial"/>
          <w:b/>
          <w:kern w:val="0"/>
          <w:sz w:val="22"/>
          <w:szCs w:val="22"/>
        </w:rPr>
        <w:t>0</w:t>
      </w:r>
      <w:r w:rsidRPr="00B97127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>pkt</w:t>
      </w:r>
    </w:p>
    <w:p w:rsidR="00B97127" w:rsidRPr="00FB7BD5" w:rsidRDefault="00B97127" w:rsidP="00B97127">
      <w:pPr>
        <w:widowControl/>
        <w:numPr>
          <w:ilvl w:val="0"/>
          <w:numId w:val="17"/>
        </w:numPr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Osoba </w:t>
      </w:r>
      <w:r w:rsidR="002373D7">
        <w:rPr>
          <w:rFonts w:ascii="Arial" w:eastAsia="Times New Roman" w:hAnsi="Arial" w:cs="Arial"/>
          <w:kern w:val="0"/>
          <w:sz w:val="22"/>
          <w:szCs w:val="22"/>
        </w:rPr>
        <w:t>realizowała zadanie</w:t>
      </w:r>
      <w:r w:rsidR="002373D7" w:rsidRPr="00FB7BD5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w </w:t>
      </w:r>
      <w:r w:rsidR="00656D60">
        <w:rPr>
          <w:rFonts w:ascii="Arial" w:eastAsia="Times New Roman" w:hAnsi="Arial" w:cs="Arial"/>
          <w:b/>
          <w:kern w:val="0"/>
          <w:sz w:val="22"/>
          <w:szCs w:val="22"/>
        </w:rPr>
        <w:t>3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do </w:t>
      </w:r>
      <w:r w:rsidR="00656D60">
        <w:rPr>
          <w:rFonts w:ascii="Arial" w:eastAsia="Times New Roman" w:hAnsi="Arial" w:cs="Arial"/>
          <w:b/>
          <w:bCs/>
          <w:kern w:val="0"/>
          <w:sz w:val="22"/>
          <w:szCs w:val="22"/>
        </w:rPr>
        <w:t>5</w:t>
      </w:r>
      <w:r w:rsidR="002373D7" w:rsidRPr="00FB7BD5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JST – </w:t>
      </w:r>
      <w:r w:rsidR="00D14918">
        <w:rPr>
          <w:rFonts w:ascii="Arial" w:eastAsia="Times New Roman" w:hAnsi="Arial" w:cs="Arial"/>
          <w:b/>
          <w:bCs/>
          <w:kern w:val="0"/>
          <w:sz w:val="22"/>
          <w:szCs w:val="22"/>
        </w:rPr>
        <w:t>25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pkt</w:t>
      </w:r>
    </w:p>
    <w:p w:rsidR="00B97127" w:rsidRPr="00FB7BD5" w:rsidRDefault="00B97127" w:rsidP="00B97127">
      <w:pPr>
        <w:widowControl/>
        <w:numPr>
          <w:ilvl w:val="0"/>
          <w:numId w:val="17"/>
        </w:numPr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Osoba </w:t>
      </w:r>
      <w:r w:rsidR="002373D7">
        <w:rPr>
          <w:rFonts w:ascii="Arial" w:eastAsia="Times New Roman" w:hAnsi="Arial" w:cs="Arial"/>
          <w:kern w:val="0"/>
          <w:sz w:val="22"/>
          <w:szCs w:val="22"/>
        </w:rPr>
        <w:t>realizowała zadanie</w:t>
      </w:r>
      <w:r w:rsidR="002373D7" w:rsidRPr="00FB7BD5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w 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powyżej </w:t>
      </w:r>
      <w:r w:rsidR="00656D60">
        <w:rPr>
          <w:rFonts w:ascii="Arial" w:eastAsia="Times New Roman" w:hAnsi="Arial" w:cs="Arial"/>
          <w:b/>
          <w:bCs/>
          <w:kern w:val="0"/>
          <w:sz w:val="22"/>
          <w:szCs w:val="22"/>
        </w:rPr>
        <w:t>5</w:t>
      </w:r>
      <w:r w:rsidR="002373D7" w:rsidRPr="00FB7BD5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FB7BD5">
        <w:rPr>
          <w:rFonts w:ascii="Arial" w:eastAsia="Times New Roman" w:hAnsi="Arial" w:cs="Arial"/>
          <w:kern w:val="0"/>
          <w:sz w:val="22"/>
          <w:szCs w:val="22"/>
        </w:rPr>
        <w:t xml:space="preserve">JST – </w:t>
      </w:r>
      <w:r w:rsidR="002373D7">
        <w:rPr>
          <w:rFonts w:ascii="Arial" w:eastAsia="Times New Roman" w:hAnsi="Arial" w:cs="Arial"/>
          <w:b/>
          <w:kern w:val="0"/>
          <w:sz w:val="22"/>
          <w:szCs w:val="22"/>
        </w:rPr>
        <w:t>4</w:t>
      </w:r>
      <w:r w:rsidRPr="00FB7BD5">
        <w:rPr>
          <w:rFonts w:ascii="Arial" w:eastAsia="Times New Roman" w:hAnsi="Arial" w:cs="Arial"/>
          <w:b/>
          <w:bCs/>
          <w:kern w:val="0"/>
          <w:sz w:val="22"/>
          <w:szCs w:val="22"/>
        </w:rPr>
        <w:t>0 pkt</w:t>
      </w:r>
    </w:p>
    <w:p w:rsidR="00B97127" w:rsidRPr="00FB7BD5" w:rsidRDefault="00B97127" w:rsidP="00B97127">
      <w:pPr>
        <w:widowControl/>
        <w:suppressAutoHyphens w:val="0"/>
        <w:autoSpaceDN/>
        <w:spacing w:before="100" w:beforeAutospacing="1" w:after="100" w:afterAutospacing="1"/>
        <w:rPr>
          <w:rFonts w:ascii="Arial" w:eastAsia="Times New Roman" w:hAnsi="Arial" w:cs="Arial"/>
          <w:kern w:val="0"/>
          <w:sz w:val="22"/>
          <w:szCs w:val="22"/>
        </w:rPr>
      </w:pPr>
      <w:r w:rsidRPr="00FB7BD5">
        <w:rPr>
          <w:rFonts w:ascii="Arial" w:eastAsia="Times New Roman" w:hAnsi="Arial" w:cs="Arial"/>
          <w:i/>
          <w:iCs/>
          <w:kern w:val="0"/>
          <w:sz w:val="22"/>
          <w:szCs w:val="22"/>
        </w:rPr>
        <w:t>Uwaga: Do liczby JST wlicza się wszystkie jednostki samorządu terytorialnego obsługiwane przez daną osobę w ww. okresie, niezależnie od formy prawnej współpracy (umowa o pracę, umowa zlecenie, podwykonawstwo w ramach firmy audytorskiej itp.).</w:t>
      </w:r>
    </w:p>
    <w:p w:rsidR="00B97127" w:rsidRPr="00A100E7" w:rsidRDefault="00B97127" w:rsidP="00B97127">
      <w:pPr>
        <w:pStyle w:val="NormalnyWeb"/>
        <w:rPr>
          <w:rFonts w:ascii="Arial" w:hAnsi="Arial" w:cs="Arial"/>
          <w:sz w:val="22"/>
          <w:szCs w:val="22"/>
        </w:rPr>
      </w:pPr>
      <w:r w:rsidRPr="00A100E7">
        <w:rPr>
          <w:rStyle w:val="Pogrubienie"/>
          <w:rFonts w:ascii="Arial" w:hAnsi="Arial" w:cs="Arial"/>
          <w:sz w:val="22"/>
          <w:szCs w:val="22"/>
        </w:rPr>
        <w:t>Wymagane dokumenty:</w:t>
      </w:r>
    </w:p>
    <w:p w:rsidR="00B97127" w:rsidRPr="00A100E7" w:rsidRDefault="00B97127" w:rsidP="00B97127">
      <w:pPr>
        <w:pStyle w:val="NormalnyWeb"/>
        <w:rPr>
          <w:rFonts w:ascii="Arial" w:hAnsi="Arial" w:cs="Arial"/>
          <w:sz w:val="22"/>
          <w:szCs w:val="22"/>
        </w:rPr>
      </w:pPr>
      <w:r w:rsidRPr="00A100E7">
        <w:rPr>
          <w:rFonts w:ascii="Arial" w:hAnsi="Arial" w:cs="Arial"/>
          <w:sz w:val="22"/>
          <w:szCs w:val="22"/>
        </w:rPr>
        <w:t xml:space="preserve">Wykonawca w </w:t>
      </w:r>
      <w:r w:rsidR="0016037F">
        <w:rPr>
          <w:rFonts w:ascii="Arial" w:hAnsi="Arial" w:cs="Arial"/>
          <w:sz w:val="22"/>
          <w:szCs w:val="22"/>
        </w:rPr>
        <w:t>Załączniku nr 4</w:t>
      </w:r>
      <w:r w:rsidRPr="00A100E7">
        <w:rPr>
          <w:rFonts w:ascii="Arial" w:hAnsi="Arial" w:cs="Arial"/>
          <w:sz w:val="22"/>
          <w:szCs w:val="22"/>
        </w:rPr>
        <w:t xml:space="preserve"> składa oświadczenie, w którym wymienia </w:t>
      </w:r>
      <w:r w:rsidR="00E01B39">
        <w:rPr>
          <w:rFonts w:ascii="Arial" w:hAnsi="Arial" w:cs="Arial"/>
          <w:sz w:val="22"/>
          <w:szCs w:val="22"/>
        </w:rPr>
        <w:t xml:space="preserve">zadania audytowe oraz </w:t>
      </w:r>
      <w:r w:rsidR="00E01B39" w:rsidRPr="00A100E7">
        <w:rPr>
          <w:rStyle w:val="Pogrubienie"/>
          <w:rFonts w:ascii="Arial" w:hAnsi="Arial" w:cs="Arial"/>
          <w:sz w:val="22"/>
          <w:szCs w:val="22"/>
        </w:rPr>
        <w:t>z nazwy</w:t>
      </w:r>
      <w:r w:rsidR="00E01B39" w:rsidRPr="00A100E7">
        <w:rPr>
          <w:rFonts w:ascii="Arial" w:hAnsi="Arial" w:cs="Arial"/>
          <w:sz w:val="22"/>
          <w:szCs w:val="22"/>
        </w:rPr>
        <w:t xml:space="preserve"> </w:t>
      </w:r>
      <w:r w:rsidRPr="00A100E7">
        <w:rPr>
          <w:rFonts w:ascii="Arial" w:hAnsi="Arial" w:cs="Arial"/>
          <w:sz w:val="22"/>
          <w:szCs w:val="22"/>
        </w:rPr>
        <w:t>wszystkie Jednostki Samorządu Terytorialnego, w których osoba wskazana do realizacji zamówienia pełniła funkcję audytora w ww. okresie.</w:t>
      </w:r>
    </w:p>
    <w:p w:rsidR="00EC7107" w:rsidRPr="00412B48" w:rsidRDefault="00EC7107" w:rsidP="00EC7107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412B48">
        <w:rPr>
          <w:rFonts w:ascii="Arial" w:hAnsi="Arial" w:cs="Arial"/>
          <w:b/>
          <w:bCs/>
          <w:sz w:val="22"/>
          <w:szCs w:val="22"/>
          <w:u w:val="single"/>
        </w:rPr>
        <w:t>Sposób przygotowania oferty:</w:t>
      </w:r>
    </w:p>
    <w:p w:rsidR="00DB492D" w:rsidRPr="00412B48" w:rsidRDefault="00EC7107" w:rsidP="004D0107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b/>
          <w:bCs/>
          <w:sz w:val="22"/>
          <w:szCs w:val="22"/>
        </w:rPr>
        <w:t>Ofertę sporządz</w:t>
      </w:r>
      <w:r w:rsidR="00843E99" w:rsidRPr="00412B48">
        <w:rPr>
          <w:rFonts w:ascii="Arial" w:hAnsi="Arial" w:cs="Arial"/>
          <w:b/>
          <w:bCs/>
          <w:sz w:val="22"/>
          <w:szCs w:val="22"/>
        </w:rPr>
        <w:t>ić należy na załączonym druku „Formularz ofertowy Wykonawcy</w:t>
      </w:r>
      <w:r w:rsidRPr="00412B48">
        <w:rPr>
          <w:rFonts w:ascii="Arial" w:hAnsi="Arial" w:cs="Arial"/>
          <w:b/>
          <w:bCs/>
          <w:sz w:val="22"/>
          <w:szCs w:val="22"/>
        </w:rPr>
        <w:t>” (załącznik</w:t>
      </w:r>
      <w:r w:rsidR="006B1974" w:rsidRPr="00412B48">
        <w:rPr>
          <w:rFonts w:ascii="Arial" w:hAnsi="Arial" w:cs="Arial"/>
          <w:b/>
          <w:bCs/>
          <w:sz w:val="22"/>
          <w:szCs w:val="22"/>
        </w:rPr>
        <w:t xml:space="preserve"> 1</w:t>
      </w:r>
      <w:r w:rsidRPr="00412B48">
        <w:rPr>
          <w:rFonts w:ascii="Arial" w:hAnsi="Arial" w:cs="Arial"/>
          <w:b/>
          <w:bCs/>
          <w:sz w:val="22"/>
          <w:szCs w:val="22"/>
        </w:rPr>
        <w:t>).</w:t>
      </w:r>
      <w:r w:rsidRPr="00412B48">
        <w:rPr>
          <w:rFonts w:ascii="Arial" w:hAnsi="Arial" w:cs="Arial"/>
          <w:sz w:val="22"/>
          <w:szCs w:val="22"/>
        </w:rPr>
        <w:t xml:space="preserve"> </w:t>
      </w:r>
      <w:r w:rsidR="00DB492D" w:rsidRPr="00412B48">
        <w:rPr>
          <w:rFonts w:ascii="Arial" w:hAnsi="Arial" w:cs="Arial"/>
          <w:sz w:val="22"/>
          <w:szCs w:val="22"/>
        </w:rPr>
        <w:t xml:space="preserve">Ofertę należy złożyć w formie elektronicznej pod adresem </w:t>
      </w:r>
      <w:hyperlink r:id="rId14" w:history="1">
        <w:r w:rsidR="008B1F4E" w:rsidRPr="008B1F4E">
          <w:rPr>
            <w:rStyle w:val="Hipercze"/>
            <w:rFonts w:ascii="Arial" w:hAnsi="Arial" w:cs="Arial"/>
          </w:rPr>
          <w:t>https://platformazakupowa.pl/transakcja/1237836</w:t>
        </w:r>
      </w:hyperlink>
    </w:p>
    <w:p w:rsidR="00DB492D" w:rsidRPr="00412B48" w:rsidRDefault="00DB492D" w:rsidP="004D0107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b/>
          <w:sz w:val="22"/>
          <w:szCs w:val="22"/>
        </w:rPr>
        <w:t>Do oferty należy załączyć wszystkie wymagane oświadczenia wymienione poniżej (załącznik nr 2</w:t>
      </w:r>
      <w:r w:rsidR="002373D7">
        <w:rPr>
          <w:rFonts w:ascii="Arial" w:hAnsi="Arial" w:cs="Arial"/>
          <w:b/>
          <w:sz w:val="22"/>
          <w:szCs w:val="22"/>
        </w:rPr>
        <w:t>, nr</w:t>
      </w:r>
      <w:r w:rsidRPr="00412B48">
        <w:rPr>
          <w:rFonts w:ascii="Arial" w:hAnsi="Arial" w:cs="Arial"/>
          <w:b/>
          <w:sz w:val="22"/>
          <w:szCs w:val="22"/>
        </w:rPr>
        <w:t xml:space="preserve"> 3</w:t>
      </w:r>
      <w:r w:rsidR="002373D7">
        <w:rPr>
          <w:rFonts w:ascii="Arial" w:hAnsi="Arial" w:cs="Arial"/>
          <w:b/>
          <w:sz w:val="22"/>
          <w:szCs w:val="22"/>
        </w:rPr>
        <w:t xml:space="preserve"> i nr 4</w:t>
      </w:r>
      <w:r w:rsidRPr="00412B48">
        <w:rPr>
          <w:rFonts w:ascii="Arial" w:hAnsi="Arial" w:cs="Arial"/>
          <w:b/>
          <w:sz w:val="22"/>
          <w:szCs w:val="22"/>
        </w:rPr>
        <w:t>).</w:t>
      </w:r>
      <w:r w:rsidRPr="00412B48">
        <w:rPr>
          <w:rFonts w:ascii="Arial" w:hAnsi="Arial" w:cs="Arial"/>
          <w:sz w:val="22"/>
          <w:szCs w:val="22"/>
        </w:rPr>
        <w:t xml:space="preserve"> Oferta wraz z załącznikami winna być podpisana odręcznie lub elektronicznie podpisem zaufanym, osobistym lub kwalifikowanym podpisem elektronicznym przez osobę upoważnioną. </w:t>
      </w:r>
    </w:p>
    <w:p w:rsidR="00892C4A" w:rsidRPr="00412B48" w:rsidRDefault="00892C4A" w:rsidP="004D0107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12B48">
        <w:rPr>
          <w:rFonts w:ascii="Arial" w:hAnsi="Arial" w:cs="Arial"/>
          <w:b/>
          <w:sz w:val="22"/>
          <w:szCs w:val="22"/>
          <w:u w:val="single"/>
        </w:rPr>
        <w:t>Na ofertę składają się następujące dokumenty:</w:t>
      </w:r>
    </w:p>
    <w:p w:rsidR="00892C4A" w:rsidRPr="00412B48" w:rsidRDefault="00892C4A" w:rsidP="00A56D2C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formularz ofertowy wykonawcy</w:t>
      </w:r>
      <w:r w:rsidR="00CB2C19" w:rsidRPr="00412B48">
        <w:rPr>
          <w:rFonts w:ascii="Arial" w:hAnsi="Arial" w:cs="Arial"/>
          <w:sz w:val="22"/>
          <w:szCs w:val="22"/>
        </w:rPr>
        <w:t xml:space="preserve"> – załącznik nr 1</w:t>
      </w:r>
    </w:p>
    <w:p w:rsidR="00892C4A" w:rsidRPr="00412B48" w:rsidRDefault="00892C4A" w:rsidP="00A56D2C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sz w:val="22"/>
          <w:szCs w:val="22"/>
        </w:rPr>
        <w:t>oświadczenie wykonawcy o spełnieniu warunków, o których mowa w art. 286, ust. 1, pkt 1-3 ustawy z dnia 27 sierpnia 2009 r. o finansach publicznych (</w:t>
      </w:r>
      <w:proofErr w:type="spellStart"/>
      <w:r w:rsidR="00002075" w:rsidRPr="00412B48">
        <w:rPr>
          <w:rFonts w:ascii="Arial" w:hAnsi="Arial" w:cs="Arial"/>
          <w:sz w:val="22"/>
          <w:szCs w:val="22"/>
        </w:rPr>
        <w:t>t.j</w:t>
      </w:r>
      <w:proofErr w:type="spellEnd"/>
      <w:r w:rsidR="00002075" w:rsidRPr="00412B48">
        <w:rPr>
          <w:rFonts w:ascii="Arial" w:hAnsi="Arial" w:cs="Arial"/>
          <w:sz w:val="22"/>
          <w:szCs w:val="22"/>
        </w:rPr>
        <w:t>. Dz. U. z 20</w:t>
      </w:r>
      <w:r w:rsidR="00EA56FF" w:rsidRPr="00412B48">
        <w:rPr>
          <w:rFonts w:ascii="Arial" w:hAnsi="Arial" w:cs="Arial"/>
          <w:sz w:val="22"/>
          <w:szCs w:val="22"/>
        </w:rPr>
        <w:t>2</w:t>
      </w:r>
      <w:r w:rsidR="00C808C1">
        <w:rPr>
          <w:rFonts w:ascii="Arial" w:hAnsi="Arial" w:cs="Arial"/>
          <w:sz w:val="22"/>
          <w:szCs w:val="22"/>
        </w:rPr>
        <w:t>5</w:t>
      </w:r>
      <w:r w:rsidR="00EA56FF" w:rsidRPr="00412B48">
        <w:rPr>
          <w:rFonts w:ascii="Arial" w:hAnsi="Arial" w:cs="Arial"/>
          <w:sz w:val="22"/>
          <w:szCs w:val="22"/>
        </w:rPr>
        <w:t xml:space="preserve"> </w:t>
      </w:r>
      <w:r w:rsidR="00002075" w:rsidRPr="00412B48">
        <w:rPr>
          <w:rFonts w:ascii="Arial" w:hAnsi="Arial" w:cs="Arial"/>
          <w:sz w:val="22"/>
          <w:szCs w:val="22"/>
        </w:rPr>
        <w:t xml:space="preserve">r. poz. </w:t>
      </w:r>
      <w:r w:rsidR="00EA56FF" w:rsidRPr="00412B48">
        <w:rPr>
          <w:rFonts w:ascii="Arial" w:hAnsi="Arial" w:cs="Arial"/>
          <w:sz w:val="22"/>
          <w:szCs w:val="22"/>
        </w:rPr>
        <w:t>1</w:t>
      </w:r>
      <w:r w:rsidR="00C808C1">
        <w:rPr>
          <w:rFonts w:ascii="Arial" w:hAnsi="Arial" w:cs="Arial"/>
          <w:sz w:val="22"/>
          <w:szCs w:val="22"/>
        </w:rPr>
        <w:t>483</w:t>
      </w:r>
      <w:r w:rsidR="00002075" w:rsidRPr="00412B48">
        <w:rPr>
          <w:rFonts w:ascii="Arial" w:hAnsi="Arial" w:cs="Arial"/>
          <w:sz w:val="22"/>
          <w:szCs w:val="22"/>
        </w:rPr>
        <w:t>)</w:t>
      </w:r>
      <w:r w:rsidR="00B81805" w:rsidRPr="00412B48">
        <w:rPr>
          <w:rFonts w:ascii="Arial" w:hAnsi="Arial" w:cs="Arial"/>
          <w:sz w:val="22"/>
          <w:szCs w:val="22"/>
        </w:rPr>
        <w:t>,</w:t>
      </w:r>
      <w:r w:rsidR="00D55A1A" w:rsidRPr="00412B48">
        <w:rPr>
          <w:rFonts w:ascii="Arial" w:hAnsi="Arial" w:cs="Arial"/>
          <w:sz w:val="22"/>
          <w:szCs w:val="22"/>
        </w:rPr>
        <w:t xml:space="preserve"> - w treści formularza ofertowego</w:t>
      </w:r>
    </w:p>
    <w:p w:rsidR="008D7DCD" w:rsidRDefault="00892C4A" w:rsidP="00A56D2C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D7DCD">
        <w:rPr>
          <w:rFonts w:ascii="Arial" w:hAnsi="Arial" w:cs="Arial"/>
          <w:sz w:val="22"/>
          <w:szCs w:val="22"/>
        </w:rPr>
        <w:lastRenderedPageBreak/>
        <w:t xml:space="preserve">wykaz usług wykonanych </w:t>
      </w:r>
      <w:r w:rsidR="00A36D0F" w:rsidRPr="008D7DCD">
        <w:rPr>
          <w:rFonts w:ascii="Arial" w:hAnsi="Arial" w:cs="Arial"/>
          <w:sz w:val="22"/>
          <w:szCs w:val="22"/>
        </w:rPr>
        <w:t xml:space="preserve">lub wykonywanych w ciągu ostatnich 3 lat wraz </w:t>
      </w:r>
      <w:r w:rsidR="00EA56FF" w:rsidRPr="008D7DCD">
        <w:rPr>
          <w:rFonts w:ascii="Arial" w:hAnsi="Arial" w:cs="Arial"/>
          <w:sz w:val="22"/>
          <w:szCs w:val="22"/>
        </w:rPr>
        <w:t xml:space="preserve">                              </w:t>
      </w:r>
      <w:r w:rsidR="00A36D0F" w:rsidRPr="008D7DCD">
        <w:rPr>
          <w:rFonts w:ascii="Arial" w:hAnsi="Arial" w:cs="Arial"/>
          <w:sz w:val="22"/>
          <w:szCs w:val="22"/>
        </w:rPr>
        <w:t>z dokumentami poświadczającymi ich prawidłowe wykonywanie</w:t>
      </w:r>
      <w:r w:rsidR="0005537A" w:rsidRPr="008D7DCD">
        <w:rPr>
          <w:rFonts w:ascii="Arial" w:hAnsi="Arial" w:cs="Arial"/>
          <w:sz w:val="22"/>
          <w:szCs w:val="22"/>
        </w:rPr>
        <w:t xml:space="preserve"> </w:t>
      </w:r>
      <w:r w:rsidR="00CB2C19" w:rsidRPr="008D7DCD">
        <w:rPr>
          <w:rFonts w:ascii="Arial" w:hAnsi="Arial" w:cs="Arial"/>
          <w:sz w:val="22"/>
          <w:szCs w:val="22"/>
        </w:rPr>
        <w:t xml:space="preserve"> – załącznik nr </w:t>
      </w:r>
      <w:r w:rsidR="00795D84" w:rsidRPr="008D7DCD">
        <w:rPr>
          <w:rFonts w:ascii="Arial" w:hAnsi="Arial" w:cs="Arial"/>
          <w:sz w:val="22"/>
          <w:szCs w:val="22"/>
        </w:rPr>
        <w:t>2</w:t>
      </w:r>
      <w:r w:rsidR="002373D7" w:rsidRPr="008D7DCD">
        <w:rPr>
          <w:rFonts w:ascii="Arial" w:hAnsi="Arial" w:cs="Arial"/>
          <w:sz w:val="22"/>
          <w:szCs w:val="22"/>
        </w:rPr>
        <w:t>,</w:t>
      </w:r>
      <w:r w:rsidR="00795D84" w:rsidRPr="008D7DCD">
        <w:rPr>
          <w:rFonts w:ascii="Arial" w:hAnsi="Arial" w:cs="Arial"/>
          <w:sz w:val="22"/>
          <w:szCs w:val="22"/>
        </w:rPr>
        <w:t xml:space="preserve"> </w:t>
      </w:r>
    </w:p>
    <w:p w:rsidR="00CB2C19" w:rsidRDefault="00D55A1A" w:rsidP="00A56D2C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D7DCD">
        <w:rPr>
          <w:rFonts w:ascii="Arial" w:hAnsi="Arial" w:cs="Arial"/>
          <w:sz w:val="22"/>
          <w:szCs w:val="22"/>
        </w:rPr>
        <w:t xml:space="preserve">personel wykonawcy </w:t>
      </w:r>
      <w:r w:rsidR="008D7DCD">
        <w:rPr>
          <w:rFonts w:ascii="Arial" w:hAnsi="Arial" w:cs="Arial"/>
          <w:sz w:val="22"/>
          <w:szCs w:val="22"/>
        </w:rPr>
        <w:t>–</w:t>
      </w:r>
      <w:r w:rsidRPr="008D7DCD">
        <w:rPr>
          <w:rFonts w:ascii="Arial" w:hAnsi="Arial" w:cs="Arial"/>
          <w:sz w:val="22"/>
          <w:szCs w:val="22"/>
        </w:rPr>
        <w:t xml:space="preserve"> </w:t>
      </w:r>
      <w:r w:rsidR="008D7DCD">
        <w:rPr>
          <w:rFonts w:ascii="Arial" w:hAnsi="Arial" w:cs="Arial"/>
          <w:sz w:val="22"/>
          <w:szCs w:val="22"/>
        </w:rPr>
        <w:t>wskazanie osoby która</w:t>
      </w:r>
      <w:r w:rsidRPr="008D7DCD">
        <w:rPr>
          <w:rFonts w:ascii="Arial" w:hAnsi="Arial" w:cs="Arial"/>
          <w:sz w:val="22"/>
          <w:szCs w:val="22"/>
        </w:rPr>
        <w:t xml:space="preserve"> </w:t>
      </w:r>
      <w:r w:rsidR="008D7DCD">
        <w:rPr>
          <w:rFonts w:ascii="Arial" w:hAnsi="Arial" w:cs="Arial"/>
          <w:sz w:val="22"/>
          <w:szCs w:val="22"/>
        </w:rPr>
        <w:t xml:space="preserve">będzie </w:t>
      </w:r>
      <w:r w:rsidRPr="008D7DCD">
        <w:rPr>
          <w:rFonts w:ascii="Arial" w:hAnsi="Arial" w:cs="Arial"/>
          <w:sz w:val="22"/>
          <w:szCs w:val="22"/>
        </w:rPr>
        <w:t xml:space="preserve">bezpośrednio realizować przedmiot zamówienia, ze wskazaniem </w:t>
      </w:r>
      <w:r w:rsidR="008D7DCD">
        <w:rPr>
          <w:rFonts w:ascii="Arial" w:hAnsi="Arial" w:cs="Arial"/>
          <w:sz w:val="22"/>
          <w:szCs w:val="22"/>
        </w:rPr>
        <w:t xml:space="preserve">jej </w:t>
      </w:r>
      <w:r w:rsidRPr="008D7DCD">
        <w:rPr>
          <w:rFonts w:ascii="Arial" w:hAnsi="Arial" w:cs="Arial"/>
          <w:sz w:val="22"/>
          <w:szCs w:val="22"/>
        </w:rPr>
        <w:t>wykształcenia, kwalifikacji i doświadczenia zawodowego oraz funkcji, jaką będą pełni</w:t>
      </w:r>
      <w:r w:rsidR="00CB2C19" w:rsidRPr="008D7DCD">
        <w:rPr>
          <w:rFonts w:ascii="Arial" w:hAnsi="Arial" w:cs="Arial"/>
          <w:sz w:val="22"/>
          <w:szCs w:val="22"/>
        </w:rPr>
        <w:t xml:space="preserve">ć podczas realizacji zamówienia – załącznik nr 3; do wykazu należy załączyć </w:t>
      </w:r>
      <w:r w:rsidR="00795D84" w:rsidRPr="008D7DCD">
        <w:rPr>
          <w:rFonts w:ascii="Arial" w:hAnsi="Arial" w:cs="Arial"/>
          <w:sz w:val="22"/>
          <w:szCs w:val="22"/>
        </w:rPr>
        <w:t xml:space="preserve">oświadczenie o niekaralności, </w:t>
      </w:r>
      <w:r w:rsidR="00CB2C19" w:rsidRPr="008D7DCD">
        <w:rPr>
          <w:rFonts w:ascii="Arial" w:hAnsi="Arial" w:cs="Arial"/>
          <w:sz w:val="22"/>
          <w:szCs w:val="22"/>
        </w:rPr>
        <w:t>potwierdzone za zgodność z oryginałem kopie dokumentów</w:t>
      </w:r>
      <w:r w:rsidR="00CB2C19" w:rsidRPr="008D7DCD">
        <w:rPr>
          <w:rFonts w:ascii="Arial" w:hAnsi="Arial" w:cs="Arial"/>
        </w:rPr>
        <w:t xml:space="preserve"> </w:t>
      </w:r>
      <w:r w:rsidR="00CB2C19" w:rsidRPr="008D7DCD">
        <w:rPr>
          <w:rFonts w:ascii="Arial" w:hAnsi="Arial" w:cs="Arial"/>
          <w:sz w:val="22"/>
          <w:szCs w:val="22"/>
        </w:rPr>
        <w:t>potwierdzających wykształcenie oraz kwalifikacje do przeprowadzenia audytu wewnętrznego, zgod</w:t>
      </w:r>
      <w:r w:rsidR="0005537A" w:rsidRPr="008D7DCD">
        <w:rPr>
          <w:rFonts w:ascii="Arial" w:hAnsi="Arial" w:cs="Arial"/>
          <w:sz w:val="22"/>
          <w:szCs w:val="22"/>
        </w:rPr>
        <w:t>nie z wymaganiami Zamawiającego</w:t>
      </w:r>
      <w:r w:rsidR="00CB2C19" w:rsidRPr="008D7DCD">
        <w:rPr>
          <w:rFonts w:ascii="Arial" w:hAnsi="Arial" w:cs="Arial"/>
          <w:sz w:val="22"/>
          <w:szCs w:val="22"/>
        </w:rPr>
        <w:t>,</w:t>
      </w:r>
    </w:p>
    <w:p w:rsidR="008D7DCD" w:rsidRPr="008D7DCD" w:rsidRDefault="008D7DCD" w:rsidP="008D7DCD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</w:t>
      </w:r>
      <w:r w:rsidRPr="008D7DCD">
        <w:rPr>
          <w:rFonts w:ascii="Arial" w:hAnsi="Arial" w:cs="Arial"/>
          <w:sz w:val="22"/>
          <w:szCs w:val="22"/>
        </w:rPr>
        <w:t>, że wskazana w Załączniku nr 3 osoba realizująca zamówienie, w okresie ostatnich 3 lat przed upływem terminu składania ofert zrealizowała usługi audytu wewnętrznego/kontroli z zakresu finansowania zadań oświatowych na rzecz Jednostek Samorządu Terytorialnego</w:t>
      </w:r>
    </w:p>
    <w:p w:rsidR="00D55A1A" w:rsidRPr="00412B48" w:rsidRDefault="00D55A1A" w:rsidP="00CB2C19">
      <w:pPr>
        <w:pStyle w:val="Standard"/>
        <w:ind w:left="644"/>
        <w:jc w:val="both"/>
        <w:rPr>
          <w:rFonts w:ascii="Arial" w:hAnsi="Arial" w:cs="Arial"/>
          <w:sz w:val="22"/>
          <w:szCs w:val="22"/>
        </w:rPr>
      </w:pPr>
    </w:p>
    <w:p w:rsidR="00892C4A" w:rsidRPr="00412B48" w:rsidRDefault="00EC7107" w:rsidP="00892C4A">
      <w:pPr>
        <w:pStyle w:val="Standard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412B48">
        <w:rPr>
          <w:rFonts w:ascii="Arial" w:hAnsi="Arial" w:cs="Arial"/>
          <w:b/>
          <w:bCs/>
          <w:sz w:val="22"/>
          <w:szCs w:val="22"/>
          <w:u w:val="single"/>
        </w:rPr>
        <w:t>Termin złożenia oferty</w:t>
      </w:r>
      <w:r w:rsidRPr="00412B48">
        <w:rPr>
          <w:rFonts w:ascii="Arial" w:hAnsi="Arial" w:cs="Arial"/>
          <w:b/>
          <w:bCs/>
          <w:sz w:val="22"/>
          <w:szCs w:val="22"/>
        </w:rPr>
        <w:t>:</w:t>
      </w:r>
      <w:r w:rsidRPr="00412B48">
        <w:rPr>
          <w:rFonts w:ascii="Arial" w:hAnsi="Arial" w:cs="Arial"/>
          <w:sz w:val="22"/>
          <w:szCs w:val="22"/>
        </w:rPr>
        <w:t xml:space="preserve"> ofertę złożyć należy </w:t>
      </w:r>
      <w:r w:rsidRPr="008B1F4E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1B13CA" w:rsidRPr="008B1F4E">
        <w:rPr>
          <w:rFonts w:ascii="Arial" w:hAnsi="Arial" w:cs="Arial"/>
          <w:b/>
          <w:bCs/>
          <w:sz w:val="22"/>
          <w:szCs w:val="22"/>
        </w:rPr>
        <w:t>23</w:t>
      </w:r>
      <w:r w:rsidR="00366BD4" w:rsidRPr="008B1F4E">
        <w:rPr>
          <w:rFonts w:ascii="Arial" w:hAnsi="Arial" w:cs="Arial"/>
          <w:b/>
          <w:bCs/>
          <w:sz w:val="22"/>
          <w:szCs w:val="22"/>
        </w:rPr>
        <w:t>.12.202</w:t>
      </w:r>
      <w:r w:rsidR="00C808C1" w:rsidRPr="008B1F4E">
        <w:rPr>
          <w:rFonts w:ascii="Arial" w:hAnsi="Arial" w:cs="Arial"/>
          <w:b/>
          <w:bCs/>
          <w:sz w:val="22"/>
          <w:szCs w:val="22"/>
        </w:rPr>
        <w:t>5</w:t>
      </w:r>
      <w:r w:rsidR="00366BD4" w:rsidRPr="008B1F4E">
        <w:rPr>
          <w:rFonts w:ascii="Arial" w:hAnsi="Arial" w:cs="Arial"/>
          <w:b/>
          <w:bCs/>
          <w:sz w:val="22"/>
          <w:szCs w:val="22"/>
        </w:rPr>
        <w:t xml:space="preserve">r. </w:t>
      </w:r>
      <w:r w:rsidRPr="00412B48">
        <w:rPr>
          <w:rFonts w:ascii="Arial" w:hAnsi="Arial" w:cs="Arial"/>
          <w:b/>
          <w:bCs/>
          <w:color w:val="000000" w:themeColor="text1"/>
          <w:sz w:val="22"/>
          <w:szCs w:val="22"/>
        </w:rPr>
        <w:t>do godz. 1</w:t>
      </w:r>
      <w:r w:rsidR="001B13CA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00412B48">
        <w:rPr>
          <w:rFonts w:ascii="Arial" w:hAnsi="Arial" w:cs="Arial"/>
          <w:b/>
          <w:bCs/>
          <w:color w:val="000000" w:themeColor="text1"/>
          <w:sz w:val="22"/>
          <w:szCs w:val="22"/>
        </w:rPr>
        <w:t>:00.</w:t>
      </w:r>
      <w:r w:rsidR="00892C4A" w:rsidRPr="00412B48">
        <w:rPr>
          <w:rFonts w:ascii="Arial" w:hAnsi="Arial" w:cs="Arial"/>
          <w:color w:val="000000" w:themeColor="text1"/>
        </w:rPr>
        <w:t xml:space="preserve"> </w:t>
      </w:r>
    </w:p>
    <w:p w:rsidR="00EC7107" w:rsidRPr="00412B48" w:rsidRDefault="00892C4A" w:rsidP="00892C4A">
      <w:pPr>
        <w:pStyle w:val="Standard"/>
        <w:tabs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412B48">
        <w:rPr>
          <w:rFonts w:ascii="Arial" w:hAnsi="Arial" w:cs="Arial"/>
          <w:bCs/>
          <w:sz w:val="22"/>
          <w:szCs w:val="22"/>
        </w:rPr>
        <w:t>Decyduje data wpływu dokumentów. Oferty, które wpłyną po wyżej określonym terminie nie będą oceniane.</w:t>
      </w:r>
    </w:p>
    <w:p w:rsidR="00C47D26" w:rsidRPr="00412B48" w:rsidRDefault="00C47D26" w:rsidP="00C47D26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N/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12B48">
        <w:rPr>
          <w:rFonts w:ascii="Arial" w:hAnsi="Arial" w:cs="Arial"/>
          <w:b/>
          <w:sz w:val="22"/>
          <w:szCs w:val="22"/>
          <w:u w:val="single"/>
        </w:rPr>
        <w:t>Informacja RODO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 xml:space="preserve">Administratorem Pani/Pana danych osobowych jest Burmistrz Reska Arkadiusz Czerwiński, ul. Rynek 1, 72-315 Resko e-mail </w:t>
      </w:r>
      <w:hyperlink r:id="rId15" w:history="1">
        <w:r w:rsidRPr="00412B48">
          <w:rPr>
            <w:rFonts w:ascii="Arial" w:eastAsia="Tahoma" w:hAnsi="Arial" w:cs="Arial"/>
            <w:color w:val="0563C1"/>
            <w:sz w:val="22"/>
            <w:szCs w:val="22"/>
            <w:u w:val="single"/>
          </w:rPr>
          <w:t>resko@resko.pl</w:t>
        </w:r>
      </w:hyperlink>
      <w:r w:rsidRPr="00412B48">
        <w:rPr>
          <w:rFonts w:ascii="Arial" w:eastAsia="Tahoma" w:hAnsi="Arial" w:cs="Arial"/>
          <w:color w:val="000000"/>
          <w:sz w:val="22"/>
          <w:szCs w:val="22"/>
        </w:rPr>
        <w:t xml:space="preserve"> 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 xml:space="preserve">Inspektorem ochrony danych osobowych w Gminie Resko jest </w:t>
      </w:r>
      <w:r w:rsidR="00E4422A">
        <w:rPr>
          <w:rFonts w:ascii="Arial" w:eastAsia="Tahoma" w:hAnsi="Arial" w:cs="Arial"/>
          <w:color w:val="000000"/>
          <w:sz w:val="22"/>
          <w:szCs w:val="22"/>
        </w:rPr>
        <w:t>Sandra Chechła</w:t>
      </w:r>
      <w:r w:rsidRPr="00412B48">
        <w:rPr>
          <w:rFonts w:ascii="Arial" w:eastAsia="Tahoma" w:hAnsi="Arial" w:cs="Arial"/>
          <w:color w:val="000000"/>
          <w:sz w:val="22"/>
          <w:szCs w:val="22"/>
        </w:rPr>
        <w:t>, kontakt: adres e-mail iod@resko.pl;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 xml:space="preserve">Pani/Pana dane osobowe przetwarzane będą na podstawie art. 6 ust. 1 lit. c RODO w celu związanym z postępowaniem o udzielenie zamówienia publicznego pn.: Prowadzenie audytu wewnętrznego w Urzędzie Miejskim w Resku, znak sprawy </w:t>
      </w:r>
      <w:r w:rsidR="000248C6">
        <w:rPr>
          <w:rFonts w:ascii="Arial" w:eastAsia="Tahoma" w:hAnsi="Arial" w:cs="Arial"/>
          <w:sz w:val="22"/>
          <w:szCs w:val="22"/>
        </w:rPr>
        <w:t>ZP.271.40</w:t>
      </w:r>
      <w:r w:rsidRPr="00412B48">
        <w:rPr>
          <w:rFonts w:ascii="Arial" w:eastAsia="Tahoma" w:hAnsi="Arial" w:cs="Arial"/>
          <w:sz w:val="22"/>
          <w:szCs w:val="22"/>
        </w:rPr>
        <w:t>.</w:t>
      </w:r>
      <w:r w:rsidR="00875348" w:rsidRPr="00412B48">
        <w:rPr>
          <w:rFonts w:ascii="Arial" w:eastAsia="Tahoma" w:hAnsi="Arial" w:cs="Arial"/>
          <w:sz w:val="22"/>
          <w:szCs w:val="22"/>
        </w:rPr>
        <w:t>2</w:t>
      </w:r>
      <w:r w:rsidR="000248C6">
        <w:rPr>
          <w:rFonts w:ascii="Arial" w:eastAsia="Tahoma" w:hAnsi="Arial" w:cs="Arial"/>
          <w:sz w:val="22"/>
          <w:szCs w:val="22"/>
        </w:rPr>
        <w:t>5</w:t>
      </w:r>
      <w:r w:rsidRPr="00412B48">
        <w:rPr>
          <w:rFonts w:ascii="Arial" w:eastAsia="Tahoma" w:hAnsi="Arial" w:cs="Arial"/>
          <w:sz w:val="22"/>
          <w:szCs w:val="22"/>
        </w:rPr>
        <w:t xml:space="preserve">.ZPOF  </w:t>
      </w:r>
      <w:r w:rsidRPr="00412B48">
        <w:rPr>
          <w:rFonts w:ascii="Arial" w:eastAsia="Tahoma" w:hAnsi="Arial" w:cs="Arial"/>
          <w:color w:val="000000"/>
          <w:sz w:val="22"/>
          <w:szCs w:val="22"/>
        </w:rPr>
        <w:t>prowadzonym w trybie zapytania ofertowego;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FF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 xml:space="preserve">Odbiorcami Pani/Pana danych osobowych będą osoby lub podmioty, którym udostępniona zostanie dokumentacja postępowania w </w:t>
      </w:r>
      <w:r w:rsidRPr="00412B48">
        <w:rPr>
          <w:rFonts w:ascii="Arial" w:eastAsia="Tahoma" w:hAnsi="Arial" w:cs="Arial"/>
          <w:sz w:val="22"/>
          <w:szCs w:val="22"/>
        </w:rPr>
        <w:t>oparciu o przepisy Ustawy z dnia 6 września 2001 r. o dostępie do informacji publicznej (</w:t>
      </w:r>
      <w:proofErr w:type="spellStart"/>
      <w:r w:rsidRPr="00412B48">
        <w:rPr>
          <w:rFonts w:ascii="Arial" w:eastAsia="Tahoma" w:hAnsi="Arial" w:cs="Arial"/>
          <w:sz w:val="22"/>
          <w:szCs w:val="22"/>
        </w:rPr>
        <w:t>t.j</w:t>
      </w:r>
      <w:proofErr w:type="spellEnd"/>
      <w:r w:rsidRPr="00412B48">
        <w:rPr>
          <w:rFonts w:ascii="Arial" w:eastAsia="Tahoma" w:hAnsi="Arial" w:cs="Arial"/>
          <w:sz w:val="22"/>
          <w:szCs w:val="22"/>
        </w:rPr>
        <w:t>. Dz. U. z 20</w:t>
      </w:r>
      <w:r w:rsidR="00875348" w:rsidRPr="00412B48">
        <w:rPr>
          <w:rFonts w:ascii="Arial" w:eastAsia="Tahoma" w:hAnsi="Arial" w:cs="Arial"/>
          <w:sz w:val="22"/>
          <w:szCs w:val="22"/>
        </w:rPr>
        <w:t>22</w:t>
      </w:r>
      <w:r w:rsidRPr="00412B48">
        <w:rPr>
          <w:rFonts w:ascii="Arial" w:eastAsia="Tahoma" w:hAnsi="Arial" w:cs="Arial"/>
          <w:sz w:val="22"/>
          <w:szCs w:val="22"/>
        </w:rPr>
        <w:t xml:space="preserve"> r. poz. </w:t>
      </w:r>
      <w:r w:rsidR="00875348" w:rsidRPr="00412B48">
        <w:rPr>
          <w:rFonts w:ascii="Arial" w:eastAsia="Tahoma" w:hAnsi="Arial" w:cs="Arial"/>
          <w:sz w:val="22"/>
          <w:szCs w:val="22"/>
        </w:rPr>
        <w:t>902</w:t>
      </w:r>
      <w:r w:rsidRPr="00412B48">
        <w:rPr>
          <w:rFonts w:ascii="Arial" w:eastAsia="Tahoma" w:hAnsi="Arial" w:cs="Arial"/>
          <w:sz w:val="22"/>
          <w:szCs w:val="22"/>
        </w:rPr>
        <w:t>).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W odniesieniu do Pani/Pana danych osobowych decyzje nie będą podejmowane w sposób zautomatyzowany, stosowanie do art. 22 RODO;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Posiada Pani/Pan: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na podstawie art. 15 RODO prawo dostępu do danych osobowych Pani/Pana dotyczących;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na podstawie art. 16 RODO prawo do sprostowania Pani/Pana danych osobowych (</w:t>
      </w:r>
      <w:r w:rsidRPr="00412B48">
        <w:rPr>
          <w:rFonts w:ascii="Arial" w:eastAsia="Times New Roman" w:hAnsi="Arial" w:cs="Arial"/>
          <w:i/>
          <w:color w:val="000000"/>
          <w:sz w:val="22"/>
          <w:szCs w:val="22"/>
        </w:rPr>
        <w:t xml:space="preserve">skorzystanie z prawa do sprostowania nie może skutkować zmianą </w:t>
      </w:r>
      <w:r w:rsidRPr="00412B48">
        <w:rPr>
          <w:rFonts w:ascii="Arial" w:eastAsia="Tahoma" w:hAnsi="Arial" w:cs="Arial"/>
          <w:i/>
          <w:color w:val="000000"/>
          <w:sz w:val="22"/>
          <w:szCs w:val="22"/>
        </w:rPr>
        <w:t>wyniku postępowania</w:t>
      </w:r>
      <w:r w:rsidR="00EA56FF" w:rsidRPr="00412B48">
        <w:rPr>
          <w:rFonts w:ascii="Arial" w:eastAsia="Tahoma" w:hAnsi="Arial" w:cs="Arial"/>
          <w:i/>
          <w:color w:val="000000"/>
          <w:sz w:val="22"/>
          <w:szCs w:val="22"/>
        </w:rPr>
        <w:t xml:space="preserve"> </w:t>
      </w:r>
      <w:r w:rsidRPr="00412B48">
        <w:rPr>
          <w:rFonts w:ascii="Arial" w:eastAsia="Tahoma" w:hAnsi="Arial" w:cs="Arial"/>
          <w:i/>
          <w:color w:val="000000"/>
          <w:sz w:val="22"/>
          <w:szCs w:val="22"/>
        </w:rPr>
        <w:t>o udzielenie zamówienia publicznego ani zmianą postanowień umowy oraz nie może naruszać integralności protokołu oraz jego załączników).</w:t>
      </w:r>
      <w:r w:rsidRPr="00412B48">
        <w:rPr>
          <w:rFonts w:ascii="Arial" w:eastAsia="Tahoma" w:hAnsi="Arial" w:cs="Arial"/>
          <w:color w:val="000000"/>
          <w:sz w:val="22"/>
          <w:szCs w:val="22"/>
        </w:rPr>
        <w:t>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  <w:r w:rsidRPr="00412B48">
        <w:rPr>
          <w:rFonts w:ascii="Arial" w:eastAsia="Tahoma" w:hAnsi="Arial" w:cs="Arial"/>
          <w:i/>
          <w:color w:val="000000"/>
          <w:sz w:val="22"/>
          <w:szCs w:val="22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412B48">
        <w:rPr>
          <w:rFonts w:ascii="Arial" w:eastAsia="Tahoma" w:hAnsi="Arial" w:cs="Arial"/>
          <w:color w:val="000000"/>
          <w:sz w:val="22"/>
          <w:szCs w:val="22"/>
        </w:rPr>
        <w:t>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C47D26" w:rsidRPr="00412B48" w:rsidRDefault="00C47D26" w:rsidP="00A56D2C">
      <w:pPr>
        <w:widowControl/>
        <w:numPr>
          <w:ilvl w:val="0"/>
          <w:numId w:val="11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Nie przysługuje Pani/Panu:</w:t>
      </w:r>
    </w:p>
    <w:p w:rsidR="00C47D26" w:rsidRPr="00412B48" w:rsidRDefault="00C47D26" w:rsidP="00A56D2C">
      <w:pPr>
        <w:widowControl/>
        <w:numPr>
          <w:ilvl w:val="1"/>
          <w:numId w:val="12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47D26" w:rsidRPr="00412B48" w:rsidRDefault="00C47D26" w:rsidP="00A56D2C">
      <w:pPr>
        <w:widowControl/>
        <w:numPr>
          <w:ilvl w:val="1"/>
          <w:numId w:val="12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prawo do przenoszenia danych osobowych, o którym mowa w art. 20 RODO;</w:t>
      </w:r>
    </w:p>
    <w:p w:rsidR="00C47D26" w:rsidRPr="00412B48" w:rsidRDefault="00C47D26" w:rsidP="00A56D2C">
      <w:pPr>
        <w:widowControl/>
        <w:numPr>
          <w:ilvl w:val="1"/>
          <w:numId w:val="12"/>
        </w:numPr>
        <w:suppressAutoHyphens w:val="0"/>
        <w:autoSpaceDN/>
        <w:spacing w:after="5"/>
        <w:ind w:right="50"/>
        <w:contextualSpacing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412B48">
        <w:rPr>
          <w:rFonts w:ascii="Arial" w:eastAsia="Tahoma" w:hAnsi="Arial" w:cs="Arial"/>
          <w:color w:val="000000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F97F77" w:rsidRDefault="00F97F77" w:rsidP="00EC7107">
      <w:pPr>
        <w:pStyle w:val="Standard"/>
        <w:jc w:val="right"/>
        <w:rPr>
          <w:rFonts w:ascii="Arial" w:hAnsi="Arial" w:cs="Arial"/>
          <w:b/>
          <w:sz w:val="20"/>
          <w:szCs w:val="20"/>
        </w:rPr>
      </w:pPr>
    </w:p>
    <w:p w:rsidR="00EC7107" w:rsidRPr="00412B48" w:rsidRDefault="00EC7107" w:rsidP="00EC7107">
      <w:pPr>
        <w:pStyle w:val="Standard"/>
        <w:jc w:val="right"/>
        <w:rPr>
          <w:rFonts w:ascii="Arial" w:hAnsi="Arial" w:cs="Arial"/>
          <w:b/>
          <w:color w:val="FF0000"/>
          <w:sz w:val="20"/>
          <w:szCs w:val="20"/>
        </w:rPr>
      </w:pPr>
      <w:r w:rsidRPr="00412B48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6520D9" w:rsidRPr="00412B48">
        <w:rPr>
          <w:rFonts w:ascii="Arial" w:hAnsi="Arial" w:cs="Arial"/>
          <w:b/>
          <w:sz w:val="20"/>
          <w:szCs w:val="20"/>
        </w:rPr>
        <w:t xml:space="preserve"> nr 1</w:t>
      </w:r>
      <w:r w:rsidRPr="00412B48">
        <w:rPr>
          <w:rFonts w:ascii="Arial" w:hAnsi="Arial" w:cs="Arial"/>
          <w:b/>
          <w:sz w:val="20"/>
          <w:szCs w:val="20"/>
        </w:rPr>
        <w:t xml:space="preserve"> </w:t>
      </w:r>
      <w:r w:rsidR="006520D9" w:rsidRPr="00412B48">
        <w:rPr>
          <w:rFonts w:ascii="Arial" w:hAnsi="Arial" w:cs="Arial"/>
          <w:b/>
          <w:sz w:val="20"/>
          <w:szCs w:val="20"/>
        </w:rPr>
        <w:br/>
      </w:r>
      <w:r w:rsidRPr="00412B48">
        <w:rPr>
          <w:rFonts w:ascii="Arial" w:hAnsi="Arial" w:cs="Arial"/>
          <w:b/>
          <w:sz w:val="20"/>
          <w:szCs w:val="20"/>
        </w:rPr>
        <w:t xml:space="preserve">do zapytania ofertowego </w:t>
      </w:r>
      <w:r w:rsidR="006520D9" w:rsidRPr="00412B48">
        <w:rPr>
          <w:rFonts w:ascii="Arial" w:hAnsi="Arial" w:cs="Arial"/>
          <w:b/>
          <w:sz w:val="20"/>
          <w:szCs w:val="20"/>
        </w:rPr>
        <w:br/>
      </w:r>
      <w:r w:rsidRPr="00412B48">
        <w:rPr>
          <w:rFonts w:ascii="Arial" w:hAnsi="Arial" w:cs="Arial"/>
          <w:b/>
          <w:sz w:val="20"/>
          <w:szCs w:val="20"/>
        </w:rPr>
        <w:t xml:space="preserve">nr </w:t>
      </w:r>
      <w:r w:rsidRPr="000248C6">
        <w:rPr>
          <w:rFonts w:ascii="Arial" w:hAnsi="Arial" w:cs="Arial"/>
          <w:b/>
          <w:sz w:val="20"/>
          <w:szCs w:val="20"/>
        </w:rPr>
        <w:t>ZP.271.</w:t>
      </w:r>
      <w:r w:rsidR="000248C6" w:rsidRPr="000248C6">
        <w:rPr>
          <w:rFonts w:ascii="Arial" w:hAnsi="Arial" w:cs="Arial"/>
          <w:b/>
          <w:sz w:val="20"/>
          <w:szCs w:val="20"/>
        </w:rPr>
        <w:t>40</w:t>
      </w:r>
      <w:r w:rsidR="003E194B" w:rsidRPr="000248C6">
        <w:rPr>
          <w:rFonts w:ascii="Arial" w:hAnsi="Arial" w:cs="Arial"/>
          <w:b/>
          <w:sz w:val="20"/>
          <w:szCs w:val="20"/>
        </w:rPr>
        <w:t>.</w:t>
      </w:r>
      <w:r w:rsidR="00AE4E99" w:rsidRPr="000248C6">
        <w:rPr>
          <w:rFonts w:ascii="Arial" w:hAnsi="Arial" w:cs="Arial"/>
          <w:b/>
          <w:sz w:val="20"/>
          <w:szCs w:val="20"/>
        </w:rPr>
        <w:t>2</w:t>
      </w:r>
      <w:r w:rsidR="000248C6" w:rsidRPr="000248C6">
        <w:rPr>
          <w:rFonts w:ascii="Arial" w:hAnsi="Arial" w:cs="Arial"/>
          <w:b/>
          <w:sz w:val="20"/>
          <w:szCs w:val="20"/>
        </w:rPr>
        <w:t>5</w:t>
      </w:r>
      <w:r w:rsidRPr="000248C6">
        <w:rPr>
          <w:rFonts w:ascii="Arial" w:hAnsi="Arial" w:cs="Arial"/>
          <w:b/>
          <w:sz w:val="20"/>
          <w:szCs w:val="20"/>
        </w:rPr>
        <w:t>.ZPOF</w:t>
      </w:r>
    </w:p>
    <w:p w:rsidR="00BF528A" w:rsidRPr="00412B48" w:rsidRDefault="004C4B4A" w:rsidP="004C4B4A">
      <w:pPr>
        <w:tabs>
          <w:tab w:val="left" w:pos="8340"/>
        </w:tabs>
        <w:rPr>
          <w:rFonts w:ascii="Arial" w:hAnsi="Arial" w:cs="Arial"/>
          <w:b/>
          <w:bCs/>
          <w:sz w:val="32"/>
          <w:szCs w:val="32"/>
        </w:rPr>
      </w:pPr>
      <w:r w:rsidRPr="00412B48">
        <w:rPr>
          <w:rFonts w:ascii="Arial" w:hAnsi="Arial" w:cs="Arial"/>
          <w:b/>
          <w:bCs/>
          <w:sz w:val="32"/>
          <w:szCs w:val="32"/>
        </w:rPr>
        <w:tab/>
      </w:r>
    </w:p>
    <w:p w:rsidR="006B1974" w:rsidRPr="00412B48" w:rsidRDefault="006B1974" w:rsidP="00CB6F6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12B48">
        <w:rPr>
          <w:rFonts w:ascii="Arial" w:hAnsi="Arial" w:cs="Arial"/>
          <w:b/>
          <w:bCs/>
          <w:sz w:val="32"/>
          <w:szCs w:val="32"/>
        </w:rPr>
        <w:t>FORMULARZ OFERTOWY WYKONAWCY</w:t>
      </w:r>
    </w:p>
    <w:p w:rsidR="006B1974" w:rsidRPr="00412B48" w:rsidRDefault="006B1974" w:rsidP="006B1974">
      <w:pPr>
        <w:autoSpaceDE w:val="0"/>
        <w:ind w:right="23"/>
        <w:jc w:val="center"/>
        <w:rPr>
          <w:rFonts w:ascii="Arial" w:hAnsi="Arial" w:cs="Arial"/>
          <w:bCs/>
        </w:rPr>
      </w:pPr>
      <w:r w:rsidRPr="00412B48">
        <w:rPr>
          <w:rFonts w:ascii="Arial" w:hAnsi="Arial" w:cs="Arial"/>
          <w:bCs/>
        </w:rPr>
        <w:t>na wykonanie zamówienia publicznego pod nazwą :</w:t>
      </w:r>
    </w:p>
    <w:p w:rsidR="004177B2" w:rsidRPr="00412B48" w:rsidRDefault="00B81805" w:rsidP="004177B2">
      <w:pPr>
        <w:autoSpaceDE w:val="0"/>
        <w:ind w:left="480"/>
        <w:jc w:val="center"/>
        <w:rPr>
          <w:rFonts w:ascii="Arial" w:hAnsi="Arial" w:cs="Arial"/>
          <w:b/>
          <w:i/>
          <w:sz w:val="22"/>
          <w:szCs w:val="22"/>
        </w:rPr>
      </w:pPr>
      <w:r w:rsidRPr="00412B48">
        <w:rPr>
          <w:rFonts w:ascii="Arial" w:hAnsi="Arial" w:cs="Arial"/>
          <w:b/>
          <w:i/>
          <w:sz w:val="22"/>
          <w:szCs w:val="22"/>
        </w:rPr>
        <w:t>„Prowadzenie audytu wewnętrznego w Urzędzie Miejskim w Resku”</w:t>
      </w:r>
    </w:p>
    <w:p w:rsidR="00B81805" w:rsidRPr="00412B48" w:rsidRDefault="00B81805" w:rsidP="004177B2">
      <w:pPr>
        <w:autoSpaceDE w:val="0"/>
        <w:ind w:left="480"/>
        <w:jc w:val="center"/>
        <w:rPr>
          <w:rFonts w:ascii="Arial" w:hAnsi="Arial" w:cs="Arial"/>
          <w:b/>
          <w:iCs/>
          <w:sz w:val="20"/>
        </w:rPr>
      </w:pPr>
    </w:p>
    <w:p w:rsidR="006B1974" w:rsidRPr="00412B48" w:rsidRDefault="006B1974" w:rsidP="006B1974">
      <w:pPr>
        <w:autoSpaceDE w:val="0"/>
        <w:ind w:right="23"/>
        <w:rPr>
          <w:rFonts w:ascii="Arial" w:hAnsi="Arial" w:cs="Arial"/>
          <w:b/>
          <w:bCs/>
          <w:sz w:val="20"/>
        </w:rPr>
      </w:pPr>
      <w:r w:rsidRPr="00412B48">
        <w:rPr>
          <w:rFonts w:ascii="Arial" w:hAnsi="Arial" w:cs="Arial"/>
          <w:b/>
          <w:bCs/>
          <w:sz w:val="20"/>
        </w:rPr>
        <w:t>1. Dane dotyczące Wykonawcy:</w:t>
      </w:r>
    </w:p>
    <w:p w:rsidR="006B1974" w:rsidRPr="00412B48" w:rsidRDefault="006B1974" w:rsidP="009A140F">
      <w:pPr>
        <w:autoSpaceDE w:val="0"/>
        <w:ind w:right="23"/>
        <w:rPr>
          <w:rFonts w:ascii="Arial" w:hAnsi="Arial" w:cs="Arial"/>
          <w:b/>
          <w:bCs/>
          <w:sz w:val="20"/>
        </w:rPr>
      </w:pPr>
    </w:p>
    <w:p w:rsidR="00E27A60" w:rsidRPr="00412B48" w:rsidRDefault="006B1974" w:rsidP="009A140F">
      <w:pPr>
        <w:autoSpaceDE w:val="0"/>
        <w:spacing w:after="120"/>
        <w:ind w:right="23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Nazwa</w:t>
      </w:r>
      <w:r w:rsidR="00980D47" w:rsidRPr="00412B48">
        <w:rPr>
          <w:rFonts w:ascii="Arial" w:hAnsi="Arial" w:cs="Arial"/>
          <w:sz w:val="20"/>
        </w:rPr>
        <w:t xml:space="preserve"> / imię i nazwisko……</w:t>
      </w:r>
      <w:r w:rsidRPr="00412B48">
        <w:rPr>
          <w:rFonts w:ascii="Arial" w:hAnsi="Arial" w:cs="Arial"/>
          <w:sz w:val="20"/>
        </w:rPr>
        <w:t>………………………………………………………………</w:t>
      </w:r>
    </w:p>
    <w:p w:rsidR="006B1974" w:rsidRPr="00412B48" w:rsidRDefault="006B1974" w:rsidP="009A140F">
      <w:pPr>
        <w:autoSpaceDE w:val="0"/>
        <w:spacing w:after="120"/>
        <w:ind w:right="23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Siedziba</w:t>
      </w:r>
      <w:r w:rsidR="00980D47" w:rsidRPr="00412B48">
        <w:rPr>
          <w:rFonts w:ascii="Arial" w:hAnsi="Arial" w:cs="Arial"/>
          <w:sz w:val="20"/>
        </w:rPr>
        <w:t xml:space="preserve"> / adres</w:t>
      </w:r>
      <w:r w:rsidRPr="00412B48">
        <w:rPr>
          <w:rFonts w:ascii="Arial" w:hAnsi="Arial" w:cs="Arial"/>
          <w:sz w:val="20"/>
        </w:rPr>
        <w:t>…………………………………………………………………………….</w:t>
      </w:r>
    </w:p>
    <w:p w:rsidR="006B1974" w:rsidRPr="00412B48" w:rsidRDefault="006B1974" w:rsidP="009A140F">
      <w:pPr>
        <w:autoSpaceDE w:val="0"/>
        <w:spacing w:after="120"/>
        <w:ind w:right="23"/>
        <w:rPr>
          <w:rFonts w:ascii="Arial" w:hAnsi="Arial" w:cs="Arial"/>
          <w:sz w:val="20"/>
          <w:lang w:val="de-DE"/>
        </w:rPr>
      </w:pPr>
      <w:proofErr w:type="spellStart"/>
      <w:r w:rsidRPr="00412B48">
        <w:rPr>
          <w:rFonts w:ascii="Arial" w:hAnsi="Arial" w:cs="Arial"/>
          <w:sz w:val="20"/>
          <w:lang w:val="de-DE"/>
        </w:rPr>
        <w:t>Nr</w:t>
      </w:r>
      <w:proofErr w:type="spellEnd"/>
      <w:r w:rsidRPr="00412B48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412B48">
        <w:rPr>
          <w:rFonts w:ascii="Arial" w:hAnsi="Arial" w:cs="Arial"/>
          <w:sz w:val="20"/>
          <w:lang w:val="de-DE"/>
        </w:rPr>
        <w:t>telefonu</w:t>
      </w:r>
      <w:proofErr w:type="spellEnd"/>
      <w:r w:rsidRPr="00412B48">
        <w:rPr>
          <w:rFonts w:ascii="Arial" w:hAnsi="Arial" w:cs="Arial"/>
          <w:sz w:val="20"/>
          <w:lang w:val="de-DE"/>
        </w:rPr>
        <w:t>/</w:t>
      </w:r>
      <w:proofErr w:type="spellStart"/>
      <w:r w:rsidRPr="00412B48">
        <w:rPr>
          <w:rFonts w:ascii="Arial" w:hAnsi="Arial" w:cs="Arial"/>
          <w:sz w:val="20"/>
          <w:lang w:val="de-DE"/>
        </w:rPr>
        <w:t>faks</w:t>
      </w:r>
      <w:proofErr w:type="spellEnd"/>
      <w:r w:rsidRPr="00412B48">
        <w:rPr>
          <w:rFonts w:ascii="Arial" w:hAnsi="Arial" w:cs="Arial"/>
          <w:sz w:val="20"/>
          <w:lang w:val="de-DE"/>
        </w:rPr>
        <w:t xml:space="preserve"> …………………………………………………………………………….</w:t>
      </w:r>
    </w:p>
    <w:p w:rsidR="006B1974" w:rsidRPr="00412B48" w:rsidRDefault="006B1974" w:rsidP="009A140F">
      <w:pPr>
        <w:autoSpaceDE w:val="0"/>
        <w:spacing w:after="120"/>
        <w:ind w:right="23"/>
        <w:rPr>
          <w:rFonts w:ascii="Arial" w:hAnsi="Arial" w:cs="Arial"/>
          <w:sz w:val="20"/>
          <w:lang w:val="de-DE"/>
        </w:rPr>
      </w:pPr>
      <w:proofErr w:type="spellStart"/>
      <w:r w:rsidRPr="00412B48">
        <w:rPr>
          <w:rFonts w:ascii="Arial" w:hAnsi="Arial" w:cs="Arial"/>
          <w:sz w:val="20"/>
          <w:lang w:val="de-DE"/>
        </w:rPr>
        <w:t>adres</w:t>
      </w:r>
      <w:proofErr w:type="spellEnd"/>
      <w:r w:rsidRPr="00412B48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412B48">
        <w:rPr>
          <w:rFonts w:ascii="Arial" w:hAnsi="Arial" w:cs="Arial"/>
          <w:sz w:val="20"/>
          <w:lang w:val="de-DE"/>
        </w:rPr>
        <w:t>e-mail</w:t>
      </w:r>
      <w:proofErr w:type="spellEnd"/>
      <w:r w:rsidRPr="00412B48">
        <w:rPr>
          <w:rFonts w:ascii="Arial" w:hAnsi="Arial" w:cs="Arial"/>
          <w:sz w:val="20"/>
          <w:lang w:val="de-DE"/>
        </w:rPr>
        <w:t>: ………………………………………………………………………………..</w:t>
      </w:r>
    </w:p>
    <w:p w:rsidR="006B1974" w:rsidRPr="00412B48" w:rsidRDefault="006B1974" w:rsidP="009A140F">
      <w:pPr>
        <w:autoSpaceDE w:val="0"/>
        <w:spacing w:after="120"/>
        <w:ind w:right="23"/>
        <w:rPr>
          <w:rFonts w:ascii="Arial" w:hAnsi="Arial" w:cs="Arial"/>
          <w:sz w:val="20"/>
          <w:lang w:val="en-US"/>
        </w:rPr>
      </w:pPr>
      <w:r w:rsidRPr="00412B48">
        <w:rPr>
          <w:rFonts w:ascii="Arial" w:hAnsi="Arial" w:cs="Arial"/>
          <w:sz w:val="20"/>
          <w:lang w:val="en-US"/>
        </w:rPr>
        <w:t>nr NIP………………………………….……………………………………………………..</w:t>
      </w:r>
    </w:p>
    <w:p w:rsidR="006B1974" w:rsidRPr="00412B48" w:rsidRDefault="006B1974" w:rsidP="009A140F">
      <w:pPr>
        <w:autoSpaceDE w:val="0"/>
        <w:spacing w:after="120"/>
        <w:ind w:right="23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nr REGON ……………………………….………………………………………………….</w:t>
      </w:r>
    </w:p>
    <w:p w:rsidR="00980D47" w:rsidRPr="00412B48" w:rsidRDefault="00980D47" w:rsidP="009A140F">
      <w:pPr>
        <w:autoSpaceDE w:val="0"/>
        <w:spacing w:after="120"/>
        <w:ind w:right="23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nr PESEL ……………………………………………………………………………………</w:t>
      </w:r>
    </w:p>
    <w:p w:rsidR="006B1974" w:rsidRPr="00412B48" w:rsidRDefault="006B1974" w:rsidP="00A56D2C">
      <w:pPr>
        <w:pStyle w:val="Nagwek1"/>
        <w:numPr>
          <w:ilvl w:val="0"/>
          <w:numId w:val="3"/>
        </w:numPr>
        <w:ind w:left="284" w:hanging="284"/>
        <w:rPr>
          <w:sz w:val="20"/>
          <w:szCs w:val="24"/>
        </w:rPr>
      </w:pPr>
      <w:r w:rsidRPr="00412B48">
        <w:rPr>
          <w:sz w:val="20"/>
          <w:szCs w:val="24"/>
        </w:rPr>
        <w:t>Dane dotyczące Zamawiającego :</w:t>
      </w:r>
    </w:p>
    <w:p w:rsidR="006B1974" w:rsidRPr="00412B48" w:rsidRDefault="006B1974" w:rsidP="006B1974">
      <w:pPr>
        <w:jc w:val="center"/>
        <w:rPr>
          <w:rFonts w:ascii="Arial" w:hAnsi="Arial" w:cs="Arial"/>
          <w:b/>
          <w:sz w:val="20"/>
          <w:szCs w:val="28"/>
        </w:rPr>
      </w:pPr>
      <w:r w:rsidRPr="00412B48">
        <w:rPr>
          <w:rFonts w:ascii="Arial" w:hAnsi="Arial" w:cs="Arial"/>
          <w:b/>
          <w:sz w:val="20"/>
          <w:szCs w:val="28"/>
        </w:rPr>
        <w:t xml:space="preserve">Gmina Resko reprezentowana przez </w:t>
      </w:r>
    </w:p>
    <w:p w:rsidR="006B1974" w:rsidRPr="00412B48" w:rsidRDefault="006B1974" w:rsidP="006B1974">
      <w:pPr>
        <w:jc w:val="center"/>
        <w:rPr>
          <w:rFonts w:ascii="Arial" w:hAnsi="Arial" w:cs="Arial"/>
          <w:b/>
          <w:sz w:val="20"/>
          <w:szCs w:val="28"/>
        </w:rPr>
      </w:pPr>
      <w:r w:rsidRPr="00412B48">
        <w:rPr>
          <w:rFonts w:ascii="Arial" w:hAnsi="Arial" w:cs="Arial"/>
          <w:b/>
          <w:sz w:val="20"/>
          <w:szCs w:val="28"/>
        </w:rPr>
        <w:t>p. Arkadiusza Czerwińskiego – Burmistrza Reska</w:t>
      </w:r>
    </w:p>
    <w:p w:rsidR="006B1974" w:rsidRPr="00412B48" w:rsidRDefault="00767223" w:rsidP="006B1974">
      <w:pPr>
        <w:jc w:val="center"/>
        <w:rPr>
          <w:rFonts w:ascii="Arial" w:hAnsi="Arial" w:cs="Arial"/>
          <w:sz w:val="20"/>
          <w:szCs w:val="28"/>
        </w:rPr>
      </w:pPr>
      <w:r w:rsidRPr="00412B48">
        <w:rPr>
          <w:rFonts w:ascii="Arial" w:hAnsi="Arial" w:cs="Arial"/>
          <w:sz w:val="20"/>
          <w:szCs w:val="28"/>
        </w:rPr>
        <w:t>ul. Rynek 1, 72 – 315 Resko</w:t>
      </w:r>
    </w:p>
    <w:p w:rsidR="006B1974" w:rsidRPr="00412B48" w:rsidRDefault="006B1974" w:rsidP="00A56D2C">
      <w:pPr>
        <w:widowControl/>
        <w:numPr>
          <w:ilvl w:val="0"/>
          <w:numId w:val="4"/>
        </w:numPr>
        <w:autoSpaceDE w:val="0"/>
        <w:autoSpaceDN/>
        <w:ind w:left="284" w:right="23"/>
        <w:rPr>
          <w:rFonts w:ascii="Arial" w:hAnsi="Arial" w:cs="Arial"/>
          <w:b/>
          <w:sz w:val="20"/>
        </w:rPr>
      </w:pPr>
      <w:r w:rsidRPr="00412B48">
        <w:rPr>
          <w:rFonts w:ascii="Arial" w:hAnsi="Arial" w:cs="Arial"/>
          <w:b/>
          <w:bCs/>
          <w:sz w:val="20"/>
        </w:rPr>
        <w:t>Zobowiązania Wykonawcy:</w:t>
      </w:r>
      <w:r w:rsidRPr="00412B48">
        <w:rPr>
          <w:rFonts w:ascii="Arial" w:hAnsi="Arial" w:cs="Arial"/>
          <w:b/>
          <w:bCs/>
          <w:sz w:val="20"/>
        </w:rPr>
        <w:br/>
      </w:r>
      <w:r w:rsidRPr="00412B48">
        <w:rPr>
          <w:rFonts w:ascii="Arial" w:hAnsi="Arial" w:cs="Arial"/>
          <w:b/>
          <w:sz w:val="20"/>
        </w:rPr>
        <w:t>Zobowiązuję się wykonać przedmiot zamówienia za cenę ryczałtową :</w:t>
      </w:r>
    </w:p>
    <w:p w:rsidR="006B1974" w:rsidRPr="00412B48" w:rsidRDefault="006B1974" w:rsidP="006B1974">
      <w:pPr>
        <w:autoSpaceDE w:val="0"/>
        <w:ind w:left="180" w:right="23"/>
        <w:rPr>
          <w:rFonts w:ascii="Arial" w:hAnsi="Arial" w:cs="Arial"/>
          <w:b/>
          <w:sz w:val="22"/>
        </w:rPr>
      </w:pPr>
    </w:p>
    <w:p w:rsidR="006B1974" w:rsidRPr="00412B48" w:rsidRDefault="006B1974" w:rsidP="00BF528A">
      <w:pPr>
        <w:pBdr>
          <w:top w:val="single" w:sz="8" w:space="1" w:color="000000"/>
          <w:left w:val="single" w:sz="8" w:space="4" w:color="000000"/>
          <w:bottom w:val="single" w:sz="8" w:space="8" w:color="000000"/>
          <w:right w:val="single" w:sz="8" w:space="28" w:color="000000"/>
        </w:pBdr>
        <w:tabs>
          <w:tab w:val="center" w:pos="5180"/>
          <w:tab w:val="right" w:pos="9716"/>
        </w:tabs>
        <w:autoSpaceDE w:val="0"/>
        <w:ind w:left="284" w:right="23" w:hanging="284"/>
        <w:jc w:val="center"/>
        <w:rPr>
          <w:rFonts w:ascii="Arial" w:hAnsi="Arial" w:cs="Arial"/>
          <w:b/>
          <w:sz w:val="22"/>
          <w:szCs w:val="28"/>
        </w:rPr>
      </w:pPr>
      <w:r w:rsidRPr="00412B48">
        <w:rPr>
          <w:rFonts w:ascii="Arial" w:hAnsi="Arial" w:cs="Arial"/>
          <w:b/>
          <w:szCs w:val="28"/>
        </w:rPr>
        <w:br/>
      </w:r>
      <w:r w:rsidRPr="00412B48">
        <w:rPr>
          <w:rFonts w:ascii="Arial" w:hAnsi="Arial" w:cs="Arial"/>
          <w:b/>
          <w:sz w:val="22"/>
          <w:szCs w:val="28"/>
        </w:rPr>
        <w:t>Cena wykonania zamówienia brutto : …………………………. zł</w:t>
      </w:r>
    </w:p>
    <w:p w:rsidR="00BF528A" w:rsidRPr="00412B48" w:rsidRDefault="006B1974" w:rsidP="00BF528A">
      <w:pPr>
        <w:pBdr>
          <w:top w:val="single" w:sz="8" w:space="1" w:color="000000"/>
          <w:left w:val="single" w:sz="8" w:space="4" w:color="000000"/>
          <w:bottom w:val="single" w:sz="8" w:space="8" w:color="000000"/>
          <w:right w:val="single" w:sz="8" w:space="28" w:color="000000"/>
        </w:pBdr>
        <w:tabs>
          <w:tab w:val="center" w:pos="4896"/>
          <w:tab w:val="right" w:pos="9432"/>
        </w:tabs>
        <w:autoSpaceDE w:val="0"/>
        <w:ind w:right="23"/>
        <w:rPr>
          <w:rFonts w:ascii="Arial" w:hAnsi="Arial" w:cs="Arial"/>
          <w:b/>
          <w:sz w:val="20"/>
        </w:rPr>
      </w:pPr>
      <w:r w:rsidRPr="00412B48">
        <w:rPr>
          <w:rFonts w:ascii="Arial" w:hAnsi="Arial" w:cs="Arial"/>
          <w:sz w:val="20"/>
        </w:rPr>
        <w:br/>
        <w:t>(słownie: ………………………………………………………..............…………………)</w:t>
      </w:r>
      <w:r w:rsidRPr="00412B48">
        <w:rPr>
          <w:rFonts w:ascii="Arial" w:hAnsi="Arial" w:cs="Arial"/>
          <w:sz w:val="20"/>
        </w:rPr>
        <w:br/>
      </w:r>
      <w:r w:rsidRPr="00412B48">
        <w:rPr>
          <w:rFonts w:ascii="Arial" w:hAnsi="Arial" w:cs="Arial"/>
          <w:sz w:val="20"/>
        </w:rPr>
        <w:br/>
      </w:r>
      <w:r w:rsidRPr="00412B48">
        <w:rPr>
          <w:rFonts w:ascii="Arial" w:hAnsi="Arial" w:cs="Arial"/>
          <w:b/>
          <w:sz w:val="20"/>
        </w:rPr>
        <w:br/>
        <w:t>Kwota netto = …………………………. zł, Wartość podatku = …………………….. zł</w:t>
      </w:r>
    </w:p>
    <w:p w:rsidR="00BF528A" w:rsidRPr="00412B48" w:rsidRDefault="00BF528A" w:rsidP="00BF528A">
      <w:pPr>
        <w:pBdr>
          <w:top w:val="single" w:sz="8" w:space="1" w:color="000000"/>
          <w:left w:val="single" w:sz="8" w:space="4" w:color="000000"/>
          <w:bottom w:val="single" w:sz="8" w:space="8" w:color="000000"/>
          <w:right w:val="single" w:sz="8" w:space="28" w:color="000000"/>
        </w:pBdr>
        <w:tabs>
          <w:tab w:val="center" w:pos="4896"/>
          <w:tab w:val="right" w:pos="9432"/>
        </w:tabs>
        <w:autoSpaceDE w:val="0"/>
        <w:ind w:right="23"/>
        <w:rPr>
          <w:rFonts w:ascii="Arial" w:hAnsi="Arial" w:cs="Arial"/>
          <w:b/>
          <w:sz w:val="20"/>
        </w:rPr>
      </w:pPr>
    </w:p>
    <w:p w:rsidR="001F70D7" w:rsidRPr="00412B48" w:rsidRDefault="00BF528A" w:rsidP="00BF528A">
      <w:pPr>
        <w:pBdr>
          <w:top w:val="single" w:sz="8" w:space="1" w:color="000000"/>
          <w:left w:val="single" w:sz="8" w:space="4" w:color="000000"/>
          <w:bottom w:val="single" w:sz="8" w:space="8" w:color="000000"/>
          <w:right w:val="single" w:sz="8" w:space="28" w:color="000000"/>
        </w:pBdr>
        <w:tabs>
          <w:tab w:val="center" w:pos="4896"/>
          <w:tab w:val="right" w:pos="9432"/>
        </w:tabs>
        <w:autoSpaceDE w:val="0"/>
        <w:ind w:right="23"/>
        <w:rPr>
          <w:rFonts w:ascii="Arial" w:hAnsi="Arial" w:cs="Arial"/>
          <w:b/>
          <w:sz w:val="18"/>
        </w:rPr>
      </w:pPr>
      <w:r w:rsidRPr="00412B48">
        <w:rPr>
          <w:rFonts w:ascii="Arial" w:hAnsi="Arial" w:cs="Arial"/>
          <w:b/>
          <w:sz w:val="20"/>
        </w:rPr>
        <w:t>Stawka podatku ….. %</w:t>
      </w:r>
      <w:r w:rsidRPr="00412B48">
        <w:rPr>
          <w:rFonts w:ascii="Arial" w:hAnsi="Arial" w:cs="Arial"/>
          <w:b/>
          <w:sz w:val="20"/>
        </w:rPr>
        <w:br/>
      </w:r>
    </w:p>
    <w:p w:rsidR="00E27A60" w:rsidRPr="00412B48" w:rsidRDefault="00E27A60" w:rsidP="00767223">
      <w:pPr>
        <w:pStyle w:val="Tekstpodstawowy"/>
        <w:rPr>
          <w:rFonts w:ascii="Arial" w:hAnsi="Arial" w:cs="Arial"/>
          <w:i w:val="0"/>
          <w:sz w:val="22"/>
        </w:rPr>
      </w:pPr>
    </w:p>
    <w:p w:rsidR="001F70D7" w:rsidRPr="00412B48" w:rsidRDefault="001F70D7" w:rsidP="00A56D2C">
      <w:pPr>
        <w:pStyle w:val="Tekstpodstawowy"/>
        <w:numPr>
          <w:ilvl w:val="0"/>
          <w:numId w:val="4"/>
        </w:numPr>
        <w:tabs>
          <w:tab w:val="clear" w:pos="720"/>
        </w:tabs>
        <w:ind w:left="284"/>
        <w:rPr>
          <w:rFonts w:ascii="Arial" w:hAnsi="Arial" w:cs="Arial"/>
          <w:i w:val="0"/>
        </w:rPr>
      </w:pPr>
      <w:r w:rsidRPr="00412B48">
        <w:rPr>
          <w:rFonts w:ascii="Arial" w:hAnsi="Arial" w:cs="Arial"/>
          <w:b/>
          <w:i w:val="0"/>
          <w:sz w:val="20"/>
        </w:rPr>
        <w:t xml:space="preserve">Oświadczenia Wykonawcy: </w:t>
      </w:r>
    </w:p>
    <w:p w:rsidR="00C03EDE" w:rsidRPr="00412B48" w:rsidRDefault="00355A7B" w:rsidP="00A56D2C">
      <w:pPr>
        <w:pStyle w:val="Standard"/>
        <w:numPr>
          <w:ilvl w:val="2"/>
          <w:numId w:val="4"/>
        </w:numPr>
        <w:tabs>
          <w:tab w:val="clear" w:pos="2160"/>
        </w:tabs>
        <w:ind w:left="567" w:hanging="317"/>
        <w:jc w:val="both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 xml:space="preserve">Uważam się za </w:t>
      </w:r>
      <w:r w:rsidR="003E194B" w:rsidRPr="00412B48">
        <w:rPr>
          <w:rFonts w:ascii="Arial" w:hAnsi="Arial" w:cs="Arial"/>
          <w:sz w:val="20"/>
        </w:rPr>
        <w:t>związanego ofertą przez okres 30</w:t>
      </w:r>
      <w:r w:rsidRPr="00412B48">
        <w:rPr>
          <w:rFonts w:ascii="Arial" w:hAnsi="Arial" w:cs="Arial"/>
          <w:sz w:val="20"/>
        </w:rPr>
        <w:t xml:space="preserve"> dni od dnia składania ofert.</w:t>
      </w:r>
    </w:p>
    <w:p w:rsidR="00C03EDE" w:rsidRPr="00412B48" w:rsidRDefault="001F70D7" w:rsidP="00A56D2C">
      <w:pPr>
        <w:pStyle w:val="Standard"/>
        <w:numPr>
          <w:ilvl w:val="2"/>
          <w:numId w:val="4"/>
        </w:numPr>
        <w:tabs>
          <w:tab w:val="clear" w:pos="2160"/>
        </w:tabs>
        <w:ind w:left="567" w:hanging="317"/>
        <w:jc w:val="both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Dysponuję wiedzą, doświadczeniem, potencjałem technicznym, ekonomicznym</w:t>
      </w:r>
      <w:r w:rsidR="00E27A60" w:rsidRPr="00412B48">
        <w:rPr>
          <w:rFonts w:ascii="Arial" w:hAnsi="Arial" w:cs="Arial"/>
          <w:sz w:val="20"/>
        </w:rPr>
        <w:br/>
      </w:r>
      <w:r w:rsidRPr="00412B48">
        <w:rPr>
          <w:rFonts w:ascii="Arial" w:hAnsi="Arial" w:cs="Arial"/>
          <w:sz w:val="20"/>
        </w:rPr>
        <w:t>i finansowym niezbędnym do prawidłowego zrealizowania przedmiotu zamówienia.</w:t>
      </w:r>
    </w:p>
    <w:p w:rsidR="00B81805" w:rsidRPr="00412B48" w:rsidRDefault="00E27A60" w:rsidP="00A56D2C">
      <w:pPr>
        <w:pStyle w:val="Standard"/>
        <w:numPr>
          <w:ilvl w:val="2"/>
          <w:numId w:val="4"/>
        </w:numPr>
        <w:tabs>
          <w:tab w:val="clear" w:pos="2160"/>
        </w:tabs>
        <w:ind w:left="567" w:hanging="317"/>
        <w:jc w:val="both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Dysponuję lub będę dysponował osob</w:t>
      </w:r>
      <w:r w:rsidR="009F0340" w:rsidRPr="00412B48">
        <w:rPr>
          <w:rFonts w:ascii="Arial" w:hAnsi="Arial" w:cs="Arial"/>
          <w:sz w:val="20"/>
        </w:rPr>
        <w:t>ami zdolnymi do prawidłowego wykonania przedmiotu zamówienia</w:t>
      </w:r>
    </w:p>
    <w:p w:rsidR="00B81805" w:rsidRPr="00412B48" w:rsidRDefault="00B81805" w:rsidP="00A56D2C">
      <w:pPr>
        <w:pStyle w:val="Standard"/>
        <w:numPr>
          <w:ilvl w:val="2"/>
          <w:numId w:val="4"/>
        </w:numPr>
        <w:tabs>
          <w:tab w:val="clear" w:pos="2160"/>
        </w:tabs>
        <w:ind w:left="567" w:hanging="317"/>
        <w:jc w:val="both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Mam obywatelstwo państwa członkowskiego Unii Europejskiej lub innego państwa, którego obywatelom, na podstawie umów międzynarodowych lub przepisów prawa wspólnotowego, przysługuje prawo podjęcia zatrudnienia na terytorium Rzeczypospolitej Polskiej;</w:t>
      </w:r>
    </w:p>
    <w:p w:rsidR="00B81805" w:rsidRPr="00412B48" w:rsidRDefault="00B81805" w:rsidP="00A56D2C">
      <w:pPr>
        <w:pStyle w:val="Standard"/>
        <w:numPr>
          <w:ilvl w:val="2"/>
          <w:numId w:val="4"/>
        </w:numPr>
        <w:tabs>
          <w:tab w:val="clear" w:pos="2160"/>
        </w:tabs>
        <w:ind w:left="567" w:hanging="317"/>
        <w:jc w:val="both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Mam pełną zdolność do czynności prawnych oraz korzystam z pełni praw publicznych;</w:t>
      </w:r>
    </w:p>
    <w:p w:rsidR="00B81805" w:rsidRPr="00412B48" w:rsidRDefault="00B81805" w:rsidP="00A56D2C">
      <w:pPr>
        <w:pStyle w:val="Standard"/>
        <w:numPr>
          <w:ilvl w:val="2"/>
          <w:numId w:val="4"/>
        </w:numPr>
        <w:tabs>
          <w:tab w:val="clear" w:pos="2160"/>
        </w:tabs>
        <w:ind w:left="567" w:hanging="317"/>
        <w:jc w:val="both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Nie byłem karany za umyślne przestępstwo lub umyślne przestępstwo skarbowe;</w:t>
      </w:r>
    </w:p>
    <w:p w:rsidR="00C47D26" w:rsidRPr="00412B48" w:rsidRDefault="00A56D2C" w:rsidP="00A56D2C">
      <w:pPr>
        <w:pStyle w:val="Akapitzlist"/>
        <w:numPr>
          <w:ilvl w:val="2"/>
          <w:numId w:val="4"/>
        </w:numPr>
        <w:tabs>
          <w:tab w:val="clear" w:pos="2160"/>
        </w:tabs>
        <w:ind w:left="567" w:hanging="283"/>
        <w:rPr>
          <w:rFonts w:ascii="Arial" w:hAnsi="Arial" w:cs="Arial"/>
          <w:sz w:val="20"/>
        </w:rPr>
      </w:pPr>
      <w:r w:rsidRPr="00412B48">
        <w:rPr>
          <w:rFonts w:ascii="Arial" w:hAnsi="Arial" w:cs="Arial"/>
          <w:sz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9301C4" w:rsidRPr="00412B48" w:rsidRDefault="009301C4" w:rsidP="00EC7107">
      <w:pPr>
        <w:pStyle w:val="Standard"/>
        <w:jc w:val="right"/>
        <w:rPr>
          <w:rFonts w:ascii="Arial" w:hAnsi="Arial" w:cs="Arial"/>
        </w:rPr>
      </w:pPr>
    </w:p>
    <w:p w:rsidR="00EC7107" w:rsidRPr="00412B48" w:rsidRDefault="009A140F" w:rsidP="00EC7107">
      <w:pPr>
        <w:pStyle w:val="Standard"/>
        <w:jc w:val="right"/>
        <w:rPr>
          <w:rFonts w:ascii="Arial" w:hAnsi="Arial" w:cs="Arial"/>
        </w:rPr>
      </w:pPr>
      <w:r w:rsidRPr="00412B48">
        <w:rPr>
          <w:rFonts w:ascii="Arial" w:hAnsi="Arial" w:cs="Arial"/>
        </w:rPr>
        <w:br/>
      </w:r>
      <w:r w:rsidR="00EC7107" w:rsidRPr="00412B48">
        <w:rPr>
          <w:rFonts w:ascii="Arial" w:hAnsi="Arial" w:cs="Arial"/>
        </w:rPr>
        <w:t>……………………………………                        ………………………………………….</w:t>
      </w:r>
    </w:p>
    <w:p w:rsidR="00E27A60" w:rsidRPr="00412B48" w:rsidRDefault="00EC7107" w:rsidP="00DF406A">
      <w:pPr>
        <w:pStyle w:val="Standard"/>
        <w:jc w:val="center"/>
        <w:rPr>
          <w:rFonts w:ascii="Arial" w:hAnsi="Arial" w:cs="Arial"/>
          <w:i/>
          <w:sz w:val="20"/>
          <w:szCs w:val="20"/>
        </w:rPr>
      </w:pPr>
      <w:r w:rsidRPr="00412B48">
        <w:rPr>
          <w:rFonts w:ascii="Arial" w:hAnsi="Arial" w:cs="Arial"/>
          <w:i/>
          <w:sz w:val="16"/>
          <w:szCs w:val="16"/>
        </w:rPr>
        <w:t xml:space="preserve">   </w:t>
      </w:r>
      <w:r w:rsidRPr="00412B48">
        <w:rPr>
          <w:rFonts w:ascii="Arial" w:hAnsi="Arial" w:cs="Arial"/>
          <w:i/>
          <w:sz w:val="20"/>
          <w:szCs w:val="20"/>
        </w:rPr>
        <w:t>Pieczęć Wykonawcy                                                       data i podpis osoby uprawnionej</w:t>
      </w:r>
    </w:p>
    <w:p w:rsidR="00DB492D" w:rsidRPr="00412B48" w:rsidRDefault="00DB492D" w:rsidP="00DB492D">
      <w:pPr>
        <w:spacing w:line="256" w:lineRule="auto"/>
        <w:ind w:right="50"/>
        <w:jc w:val="right"/>
        <w:rPr>
          <w:rFonts w:ascii="Arial" w:eastAsia="Tahoma" w:hAnsi="Arial" w:cs="Arial"/>
          <w:b/>
          <w:bCs/>
          <w:color w:val="000000"/>
          <w:sz w:val="22"/>
          <w:szCs w:val="26"/>
        </w:rPr>
      </w:pPr>
      <w:r w:rsidRPr="00412B48">
        <w:rPr>
          <w:rFonts w:eastAsia="Courier New" w:cstheme="minorHAnsi"/>
          <w:color w:val="FF0000"/>
          <w:sz w:val="18"/>
        </w:rPr>
        <w:t>uzupełniony dokument należy podpisać odręcznie (skan)</w:t>
      </w:r>
      <w:r w:rsidRPr="00412B48">
        <w:rPr>
          <w:rFonts w:eastAsia="Courier New" w:cstheme="minorHAnsi"/>
          <w:color w:val="FF0000"/>
          <w:sz w:val="18"/>
        </w:rPr>
        <w:br/>
        <w:t xml:space="preserve"> lub kwalifikowanym podpisem elektronicznym, </w:t>
      </w:r>
      <w:r w:rsidRPr="00412B48">
        <w:rPr>
          <w:rFonts w:eastAsia="Courier New" w:cstheme="minorHAnsi"/>
          <w:color w:val="FF0000"/>
          <w:sz w:val="18"/>
        </w:rPr>
        <w:br/>
        <w:t>lub podpisem zaufanym, lub podpisem osobistym</w:t>
      </w:r>
    </w:p>
    <w:p w:rsidR="00D55A1A" w:rsidRPr="00412B48" w:rsidRDefault="00D55A1A" w:rsidP="00CB2C19">
      <w:pPr>
        <w:jc w:val="right"/>
        <w:rPr>
          <w:rFonts w:ascii="Arial" w:hAnsi="Arial" w:cs="Arial"/>
          <w:b/>
          <w:color w:val="FF0000"/>
          <w:sz w:val="22"/>
        </w:rPr>
      </w:pPr>
      <w:r w:rsidRPr="00412B48">
        <w:rPr>
          <w:rFonts w:ascii="Arial" w:hAnsi="Arial" w:cs="Arial"/>
          <w:b/>
          <w:sz w:val="22"/>
        </w:rPr>
        <w:lastRenderedPageBreak/>
        <w:t xml:space="preserve">Załącznik nr 2 </w:t>
      </w:r>
      <w:r w:rsidR="00CB2C19" w:rsidRPr="00412B48">
        <w:rPr>
          <w:rFonts w:ascii="Arial" w:hAnsi="Arial" w:cs="Arial"/>
          <w:b/>
          <w:sz w:val="22"/>
        </w:rPr>
        <w:br/>
        <w:t xml:space="preserve">do zapytania ofertowego </w:t>
      </w:r>
      <w:r w:rsidR="00CB2C19" w:rsidRPr="00412B48">
        <w:rPr>
          <w:rFonts w:ascii="Arial" w:hAnsi="Arial" w:cs="Arial"/>
          <w:b/>
          <w:sz w:val="22"/>
        </w:rPr>
        <w:br/>
        <w:t xml:space="preserve">nr </w:t>
      </w:r>
      <w:r w:rsidR="00AE4E99" w:rsidRPr="00412B48">
        <w:rPr>
          <w:rFonts w:ascii="Arial" w:hAnsi="Arial" w:cs="Arial"/>
          <w:b/>
          <w:sz w:val="22"/>
        </w:rPr>
        <w:t>ZP.</w:t>
      </w:r>
      <w:r w:rsidR="000248C6">
        <w:rPr>
          <w:rFonts w:ascii="Arial" w:hAnsi="Arial" w:cs="Arial"/>
          <w:b/>
          <w:sz w:val="22"/>
        </w:rPr>
        <w:t>271.40</w:t>
      </w:r>
      <w:r w:rsidR="00CB2C19" w:rsidRPr="000248C6">
        <w:rPr>
          <w:rFonts w:ascii="Arial" w:hAnsi="Arial" w:cs="Arial"/>
          <w:b/>
          <w:sz w:val="22"/>
        </w:rPr>
        <w:t>.</w:t>
      </w:r>
      <w:r w:rsidR="00DB492D" w:rsidRPr="000248C6">
        <w:rPr>
          <w:rFonts w:ascii="Arial" w:hAnsi="Arial" w:cs="Arial"/>
          <w:b/>
          <w:sz w:val="22"/>
        </w:rPr>
        <w:t>2</w:t>
      </w:r>
      <w:r w:rsidR="000248C6">
        <w:rPr>
          <w:rFonts w:ascii="Arial" w:hAnsi="Arial" w:cs="Arial"/>
          <w:b/>
          <w:sz w:val="22"/>
        </w:rPr>
        <w:t>5</w:t>
      </w:r>
      <w:r w:rsidR="00CB2C19" w:rsidRPr="000248C6">
        <w:rPr>
          <w:rFonts w:ascii="Arial" w:hAnsi="Arial" w:cs="Arial"/>
          <w:b/>
          <w:sz w:val="22"/>
        </w:rPr>
        <w:t>.ZPOF</w:t>
      </w:r>
    </w:p>
    <w:p w:rsidR="00CB2C19" w:rsidRPr="00412B48" w:rsidRDefault="00CB2C19" w:rsidP="00D55A1A">
      <w:pPr>
        <w:ind w:left="6237"/>
        <w:rPr>
          <w:rFonts w:ascii="Arial" w:hAnsi="Arial" w:cs="Arial"/>
          <w:b/>
          <w:sz w:val="22"/>
        </w:rPr>
      </w:pPr>
    </w:p>
    <w:p w:rsidR="00D55A1A" w:rsidRPr="00412B48" w:rsidRDefault="00D55A1A" w:rsidP="00D55A1A">
      <w:pPr>
        <w:ind w:left="6237"/>
        <w:rPr>
          <w:rFonts w:ascii="Arial" w:hAnsi="Arial" w:cs="Arial"/>
          <w:b/>
          <w:sz w:val="22"/>
        </w:rPr>
      </w:pPr>
      <w:r w:rsidRPr="00412B48">
        <w:rPr>
          <w:rFonts w:ascii="Arial" w:hAnsi="Arial" w:cs="Arial"/>
          <w:b/>
          <w:sz w:val="22"/>
        </w:rPr>
        <w:t>Zamawiający:</w:t>
      </w:r>
      <w:r w:rsidRPr="00412B48">
        <w:rPr>
          <w:rFonts w:ascii="Arial" w:hAnsi="Arial" w:cs="Arial"/>
          <w:b/>
          <w:sz w:val="22"/>
        </w:rPr>
        <w:br/>
      </w:r>
      <w:r w:rsidRPr="00412B48">
        <w:rPr>
          <w:rFonts w:ascii="Arial" w:hAnsi="Arial" w:cs="Arial"/>
          <w:sz w:val="22"/>
        </w:rPr>
        <w:t xml:space="preserve">Gmina Resko </w:t>
      </w:r>
      <w:r w:rsidRPr="00412B48">
        <w:rPr>
          <w:rFonts w:ascii="Arial" w:hAnsi="Arial" w:cs="Arial"/>
          <w:sz w:val="22"/>
        </w:rPr>
        <w:br/>
        <w:t>ul. Rynek 1, 72-315 Resko</w:t>
      </w:r>
    </w:p>
    <w:p w:rsidR="00D55A1A" w:rsidRPr="00412B48" w:rsidRDefault="00D55A1A" w:rsidP="00D55A1A">
      <w:pPr>
        <w:spacing w:line="480" w:lineRule="auto"/>
        <w:rPr>
          <w:rFonts w:ascii="Arial" w:hAnsi="Arial" w:cs="Arial"/>
          <w:b/>
          <w:sz w:val="22"/>
        </w:rPr>
      </w:pPr>
      <w:r w:rsidRPr="00412B48">
        <w:rPr>
          <w:rFonts w:ascii="Arial" w:hAnsi="Arial" w:cs="Arial"/>
          <w:b/>
          <w:sz w:val="22"/>
        </w:rPr>
        <w:t>Wykonawca: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18"/>
        </w:rPr>
      </w:pPr>
      <w:r w:rsidRPr="00412B48">
        <w:rPr>
          <w:rFonts w:ascii="Arial" w:hAnsi="Arial" w:cs="Arial"/>
          <w:sz w:val="18"/>
        </w:rPr>
        <w:t>………………………………………………………………………………………..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18"/>
        </w:rPr>
      </w:pPr>
      <w:r w:rsidRPr="00412B48">
        <w:rPr>
          <w:rFonts w:ascii="Arial" w:hAnsi="Arial" w:cs="Arial"/>
          <w:sz w:val="18"/>
        </w:rPr>
        <w:t>…………………………………………..</w:t>
      </w:r>
    </w:p>
    <w:p w:rsidR="00D55A1A" w:rsidRPr="00412B48" w:rsidRDefault="00D55A1A" w:rsidP="00D55A1A">
      <w:pPr>
        <w:rPr>
          <w:rFonts w:ascii="Arial" w:hAnsi="Arial" w:cs="Arial"/>
          <w:i/>
          <w:sz w:val="16"/>
          <w:szCs w:val="20"/>
        </w:rPr>
      </w:pPr>
      <w:r w:rsidRPr="00412B48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12B48">
        <w:rPr>
          <w:rFonts w:ascii="Arial" w:hAnsi="Arial" w:cs="Arial"/>
          <w:i/>
          <w:sz w:val="20"/>
        </w:rPr>
        <w:t>CEiDG</w:t>
      </w:r>
      <w:proofErr w:type="spellEnd"/>
      <w:r w:rsidRPr="00412B48">
        <w:rPr>
          <w:rFonts w:ascii="Arial" w:hAnsi="Arial" w:cs="Arial"/>
          <w:i/>
          <w:sz w:val="20"/>
        </w:rPr>
        <w:t>)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20"/>
          <w:u w:val="single"/>
        </w:rPr>
      </w:pPr>
      <w:r w:rsidRPr="00412B48">
        <w:rPr>
          <w:rFonts w:ascii="Arial" w:hAnsi="Arial" w:cs="Arial"/>
          <w:sz w:val="20"/>
          <w:u w:val="single"/>
        </w:rPr>
        <w:t>reprezentowany przez: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18"/>
          <w:szCs w:val="22"/>
        </w:rPr>
      </w:pPr>
      <w:r w:rsidRPr="00412B48">
        <w:rPr>
          <w:rFonts w:ascii="Arial" w:hAnsi="Arial" w:cs="Arial"/>
          <w:sz w:val="18"/>
        </w:rPr>
        <w:t>…………………………………………………………………………………………</w:t>
      </w:r>
    </w:p>
    <w:p w:rsidR="00D55A1A" w:rsidRPr="00412B48" w:rsidRDefault="00D55A1A" w:rsidP="00D55A1A">
      <w:pPr>
        <w:rPr>
          <w:rFonts w:ascii="Arial" w:hAnsi="Arial" w:cs="Arial"/>
          <w:i/>
          <w:sz w:val="16"/>
          <w:szCs w:val="20"/>
        </w:rPr>
      </w:pPr>
      <w:r w:rsidRPr="00412B48">
        <w:rPr>
          <w:rFonts w:ascii="Arial" w:hAnsi="Arial" w:cs="Arial"/>
          <w:i/>
          <w:sz w:val="20"/>
        </w:rPr>
        <w:t>(imię, nazwisko, stanowisko/podstawa do  reprezentacji)</w:t>
      </w:r>
    </w:p>
    <w:p w:rsidR="00D55A1A" w:rsidRPr="00412B48" w:rsidRDefault="00D55A1A" w:rsidP="00D55A1A">
      <w:pPr>
        <w:pStyle w:val="Nagwek2"/>
        <w:rPr>
          <w:rFonts w:ascii="Arial" w:hAnsi="Arial" w:cs="Arial"/>
          <w:sz w:val="21"/>
          <w:szCs w:val="22"/>
        </w:rPr>
      </w:pPr>
    </w:p>
    <w:p w:rsidR="00D55A1A" w:rsidRPr="00412B48" w:rsidRDefault="00D55A1A" w:rsidP="00D55A1A">
      <w:pPr>
        <w:pStyle w:val="Nagwek2"/>
        <w:jc w:val="center"/>
        <w:rPr>
          <w:rFonts w:ascii="Arial" w:hAnsi="Arial" w:cs="Arial"/>
          <w:color w:val="auto"/>
        </w:rPr>
      </w:pPr>
      <w:r w:rsidRPr="00412B48">
        <w:rPr>
          <w:rFonts w:ascii="Arial" w:hAnsi="Arial" w:cs="Arial"/>
          <w:color w:val="auto"/>
        </w:rPr>
        <w:t>Wykaz usług wykonanych w okresie ostatnich 3 lat</w:t>
      </w:r>
      <w:r w:rsidR="006C4B9C" w:rsidRPr="006C4B9C">
        <w:rPr>
          <w:rFonts w:ascii="Arial" w:hAnsi="Arial" w:cs="Arial"/>
          <w:color w:val="auto"/>
        </w:rPr>
        <w:t xml:space="preserve"> przed upływem terminu składania ofert</w:t>
      </w:r>
    </w:p>
    <w:p w:rsidR="00D55A1A" w:rsidRPr="00412B48" w:rsidRDefault="00D55A1A" w:rsidP="00D55A1A">
      <w:pPr>
        <w:spacing w:line="256" w:lineRule="auto"/>
        <w:jc w:val="right"/>
        <w:rPr>
          <w:rFonts w:ascii="Arial" w:eastAsia="Arial" w:hAnsi="Arial" w:cs="Arial"/>
          <w:b/>
          <w:sz w:val="20"/>
          <w:szCs w:val="20"/>
        </w:rPr>
      </w:pPr>
    </w:p>
    <w:p w:rsidR="00D55A1A" w:rsidRPr="00412B48" w:rsidRDefault="00D55A1A" w:rsidP="00D55A1A">
      <w:pPr>
        <w:ind w:right="50"/>
        <w:jc w:val="center"/>
        <w:rPr>
          <w:rFonts w:ascii="Arial" w:eastAsia="Tahoma" w:hAnsi="Arial" w:cs="Arial"/>
        </w:rPr>
      </w:pPr>
      <w:r w:rsidRPr="00412B48">
        <w:rPr>
          <w:rFonts w:ascii="Arial" w:hAnsi="Arial" w:cs="Arial"/>
        </w:rPr>
        <w:t xml:space="preserve">dotyczy zamówienia publicznego pn.  </w:t>
      </w:r>
    </w:p>
    <w:p w:rsidR="00D55A1A" w:rsidRPr="00412B48" w:rsidRDefault="00D55A1A" w:rsidP="00D55A1A">
      <w:pPr>
        <w:jc w:val="center"/>
        <w:rPr>
          <w:rFonts w:ascii="Arial" w:hAnsi="Arial" w:cs="Arial"/>
          <w:b/>
          <w:bCs/>
          <w:sz w:val="22"/>
          <w:szCs w:val="26"/>
        </w:rPr>
      </w:pPr>
      <w:r w:rsidRPr="00412B48">
        <w:rPr>
          <w:rFonts w:ascii="Arial" w:hAnsi="Arial" w:cs="Arial"/>
          <w:b/>
          <w:bCs/>
          <w:sz w:val="22"/>
          <w:szCs w:val="26"/>
        </w:rPr>
        <w:t>„</w:t>
      </w:r>
      <w:r w:rsidRPr="00412B48">
        <w:rPr>
          <w:rFonts w:ascii="Arial" w:hAnsi="Arial" w:cs="Arial"/>
          <w:b/>
          <w:i/>
          <w:sz w:val="22"/>
          <w:szCs w:val="22"/>
        </w:rPr>
        <w:t>Prowadzenie audytu wewnętrznego w Urzędzie Miejskim w Resku</w:t>
      </w:r>
      <w:r w:rsidRPr="00412B48">
        <w:rPr>
          <w:rFonts w:ascii="Arial" w:hAnsi="Arial" w:cs="Arial"/>
          <w:b/>
          <w:bCs/>
          <w:sz w:val="22"/>
          <w:szCs w:val="26"/>
        </w:rPr>
        <w:t>”</w:t>
      </w:r>
    </w:p>
    <w:p w:rsidR="00D55A1A" w:rsidRPr="00412B48" w:rsidRDefault="00D55A1A" w:rsidP="00D55A1A">
      <w:pPr>
        <w:spacing w:line="256" w:lineRule="auto"/>
        <w:ind w:right="50"/>
        <w:jc w:val="center"/>
        <w:rPr>
          <w:rFonts w:ascii="Arial" w:hAnsi="Arial" w:cs="Arial"/>
          <w:b/>
          <w:bCs/>
          <w:sz w:val="22"/>
          <w:szCs w:val="26"/>
        </w:rPr>
      </w:pPr>
    </w:p>
    <w:tbl>
      <w:tblPr>
        <w:tblStyle w:val="TableGrid"/>
        <w:tblW w:w="8400" w:type="dxa"/>
        <w:jc w:val="center"/>
        <w:tblInd w:w="0" w:type="dxa"/>
        <w:tblCellMar>
          <w:top w:w="42" w:type="dxa"/>
          <w:left w:w="64" w:type="dxa"/>
        </w:tblCellMar>
        <w:tblLook w:val="04A0" w:firstRow="1" w:lastRow="0" w:firstColumn="1" w:lastColumn="0" w:noHBand="0" w:noVBand="1"/>
      </w:tblPr>
      <w:tblGrid>
        <w:gridCol w:w="512"/>
        <w:gridCol w:w="3353"/>
        <w:gridCol w:w="1466"/>
        <w:gridCol w:w="1337"/>
        <w:gridCol w:w="1732"/>
      </w:tblGrid>
      <w:tr w:rsidR="00D55A1A" w:rsidRPr="00412B48" w:rsidTr="00D55A1A">
        <w:trPr>
          <w:trHeight w:val="550"/>
          <w:jc w:val="center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A1A" w:rsidRPr="00412B48" w:rsidRDefault="00D55A1A">
            <w:pPr>
              <w:spacing w:line="254" w:lineRule="auto"/>
              <w:ind w:right="61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LP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5"/>
              </w:rPr>
            </w:pPr>
            <w:r w:rsidRPr="00412B48">
              <w:rPr>
                <w:rFonts w:ascii="Arial" w:hAnsi="Arial" w:cs="Arial"/>
                <w:sz w:val="15"/>
              </w:rPr>
              <w:t>Określenie usługi z krótkim opisem</w:t>
            </w:r>
          </w:p>
          <w:p w:rsidR="00D55A1A" w:rsidRPr="00412B48" w:rsidRDefault="00D55A1A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i podaniem podstawowych parametrów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5"/>
              </w:rPr>
            </w:pPr>
            <w:r w:rsidRPr="00412B48">
              <w:rPr>
                <w:rFonts w:ascii="Arial" w:hAnsi="Arial" w:cs="Arial"/>
                <w:sz w:val="15"/>
              </w:rPr>
              <w:t>Wartość</w:t>
            </w:r>
          </w:p>
          <w:p w:rsidR="00D55A1A" w:rsidRPr="00412B48" w:rsidRDefault="00D55A1A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 xml:space="preserve">Usługi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A1A" w:rsidRPr="00412B48" w:rsidRDefault="00D55A1A">
            <w:pPr>
              <w:spacing w:line="254" w:lineRule="auto"/>
              <w:ind w:right="122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Termin realizacji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D55A1A" w:rsidRPr="00412B48" w:rsidRDefault="00D55A1A">
            <w:pPr>
              <w:spacing w:line="254" w:lineRule="auto"/>
              <w:ind w:left="4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Nazwa Zamawiającego</w:t>
            </w:r>
          </w:p>
        </w:tc>
      </w:tr>
      <w:tr w:rsidR="00D55A1A" w:rsidRPr="00412B48" w:rsidTr="00D55A1A">
        <w:trPr>
          <w:trHeight w:val="1186"/>
          <w:jc w:val="center"/>
        </w:trPr>
        <w:tc>
          <w:tcPr>
            <w:tcW w:w="5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5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3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5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8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55A1A" w:rsidRPr="00412B48" w:rsidTr="00D55A1A">
        <w:trPr>
          <w:trHeight w:val="1373"/>
          <w:jc w:val="center"/>
        </w:trPr>
        <w:tc>
          <w:tcPr>
            <w:tcW w:w="5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5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3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5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8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55A1A" w:rsidRPr="00412B48" w:rsidTr="00D55A1A">
        <w:trPr>
          <w:trHeight w:val="1363"/>
          <w:jc w:val="center"/>
        </w:trPr>
        <w:tc>
          <w:tcPr>
            <w:tcW w:w="5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5" w:right="39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3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D55A1A" w:rsidRPr="00412B48" w:rsidRDefault="00D55A1A">
            <w:pPr>
              <w:spacing w:line="254" w:lineRule="auto"/>
              <w:ind w:left="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5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ind w:left="8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D55A1A" w:rsidRPr="00412B48" w:rsidRDefault="00D55A1A">
            <w:pPr>
              <w:spacing w:line="254" w:lineRule="auto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D55A1A" w:rsidRPr="00412B48" w:rsidRDefault="00D55A1A" w:rsidP="00D55A1A">
      <w:pPr>
        <w:ind w:left="-15"/>
        <w:rPr>
          <w:rFonts w:ascii="Arial" w:eastAsia="Tahoma" w:hAnsi="Arial" w:cs="Arial"/>
          <w:color w:val="000000"/>
          <w:sz w:val="19"/>
          <w:szCs w:val="22"/>
        </w:rPr>
      </w:pPr>
      <w:r w:rsidRPr="00412B48">
        <w:rPr>
          <w:rFonts w:ascii="Arial" w:hAnsi="Arial" w:cs="Arial"/>
        </w:rPr>
        <w:t>Do niniejszego wykazu załączam dowody potwierdzające, że usługi zostały wykonane należycie lub są realizowane należycie (referencje).</w:t>
      </w:r>
    </w:p>
    <w:p w:rsidR="00D55A1A" w:rsidRPr="00412B48" w:rsidRDefault="00D55A1A" w:rsidP="00D55A1A">
      <w:pPr>
        <w:spacing w:line="254" w:lineRule="auto"/>
        <w:ind w:left="341"/>
        <w:rPr>
          <w:rFonts w:ascii="Arial" w:hAnsi="Arial" w:cs="Arial"/>
        </w:rPr>
      </w:pPr>
      <w:r w:rsidRPr="00412B48">
        <w:rPr>
          <w:rFonts w:ascii="Arial" w:hAnsi="Arial" w:cs="Arial"/>
          <w:b/>
        </w:rPr>
        <w:t xml:space="preserve"> </w:t>
      </w:r>
    </w:p>
    <w:tbl>
      <w:tblPr>
        <w:tblStyle w:val="TableGrid"/>
        <w:tblW w:w="9498" w:type="dxa"/>
        <w:tblInd w:w="0" w:type="dxa"/>
        <w:tblLook w:val="04A0" w:firstRow="1" w:lastRow="0" w:firstColumn="1" w:lastColumn="0" w:noHBand="0" w:noVBand="1"/>
      </w:tblPr>
      <w:tblGrid>
        <w:gridCol w:w="4771"/>
        <w:gridCol w:w="4727"/>
      </w:tblGrid>
      <w:tr w:rsidR="00D55A1A" w:rsidRPr="00412B48" w:rsidTr="00980D47">
        <w:trPr>
          <w:trHeight w:val="1407"/>
        </w:trPr>
        <w:tc>
          <w:tcPr>
            <w:tcW w:w="4771" w:type="dxa"/>
            <w:hideMark/>
          </w:tcPr>
          <w:p w:rsidR="00CB2C19" w:rsidRPr="00412B48" w:rsidRDefault="00D55A1A">
            <w:pPr>
              <w:spacing w:after="92" w:line="254" w:lineRule="auto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</w:rPr>
              <w:t xml:space="preserve"> </w:t>
            </w:r>
          </w:p>
          <w:p w:rsidR="00D55A1A" w:rsidRPr="00412B48" w:rsidRDefault="00D55A1A">
            <w:pPr>
              <w:spacing w:after="58" w:line="254" w:lineRule="auto"/>
              <w:ind w:left="211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</w:rPr>
              <w:t xml:space="preserve">………………………………………………… </w:t>
            </w:r>
          </w:p>
          <w:p w:rsidR="00D55A1A" w:rsidRPr="00412B48" w:rsidRDefault="00D55A1A">
            <w:pPr>
              <w:spacing w:line="254" w:lineRule="auto"/>
              <w:ind w:left="1066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 xml:space="preserve">Miejscowość, data </w:t>
            </w:r>
          </w:p>
        </w:tc>
        <w:tc>
          <w:tcPr>
            <w:tcW w:w="4727" w:type="dxa"/>
            <w:hideMark/>
          </w:tcPr>
          <w:p w:rsidR="00D55A1A" w:rsidRPr="00412B48" w:rsidRDefault="00D55A1A" w:rsidP="00D55A1A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</w:p>
          <w:p w:rsidR="00D55A1A" w:rsidRPr="00412B48" w:rsidRDefault="00D55A1A" w:rsidP="00D55A1A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</w:p>
          <w:p w:rsidR="00D55A1A" w:rsidRPr="00412B48" w:rsidRDefault="00D55A1A" w:rsidP="00D55A1A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</w:rPr>
              <w:t xml:space="preserve"> </w:t>
            </w:r>
            <w:r w:rsidRPr="00412B48">
              <w:rPr>
                <w:rFonts w:ascii="Arial" w:hAnsi="Arial" w:cs="Arial"/>
                <w:sz w:val="15"/>
              </w:rPr>
              <w:t xml:space="preserve">............................................................................. </w:t>
            </w:r>
          </w:p>
          <w:p w:rsidR="00D55A1A" w:rsidRPr="00412B48" w:rsidRDefault="00D55A1A" w:rsidP="00D55A1A">
            <w:pPr>
              <w:spacing w:line="254" w:lineRule="auto"/>
              <w:ind w:right="57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pieczęć i podpis upoważnionych przedstawicieli Wykonawcy</w:t>
            </w:r>
          </w:p>
        </w:tc>
      </w:tr>
    </w:tbl>
    <w:p w:rsidR="00D55A1A" w:rsidRPr="00412B48" w:rsidRDefault="00DB492D" w:rsidP="00DB492D">
      <w:pPr>
        <w:spacing w:line="256" w:lineRule="auto"/>
        <w:ind w:right="50"/>
        <w:jc w:val="right"/>
        <w:rPr>
          <w:rFonts w:ascii="Arial" w:eastAsia="Tahoma" w:hAnsi="Arial" w:cs="Arial"/>
          <w:b/>
          <w:bCs/>
          <w:color w:val="000000"/>
          <w:sz w:val="22"/>
          <w:szCs w:val="26"/>
        </w:rPr>
      </w:pPr>
      <w:r w:rsidRPr="00412B48">
        <w:rPr>
          <w:rFonts w:eastAsia="Courier New" w:cstheme="minorHAnsi"/>
          <w:color w:val="FF0000"/>
          <w:sz w:val="18"/>
        </w:rPr>
        <w:t>uzupełniony dokument należy podpisać odręcznie (skan)</w:t>
      </w:r>
      <w:r w:rsidRPr="00412B48">
        <w:rPr>
          <w:rFonts w:eastAsia="Courier New" w:cstheme="minorHAnsi"/>
          <w:color w:val="FF0000"/>
          <w:sz w:val="18"/>
        </w:rPr>
        <w:br/>
        <w:t xml:space="preserve"> lub kwalifikowanym podpisem elektronicznym, </w:t>
      </w:r>
      <w:r w:rsidRPr="00412B48">
        <w:rPr>
          <w:rFonts w:eastAsia="Courier New" w:cstheme="minorHAnsi"/>
          <w:color w:val="FF0000"/>
          <w:sz w:val="18"/>
        </w:rPr>
        <w:br/>
        <w:t>lub podpisem zaufanym, lub podpisem osobistym</w:t>
      </w:r>
    </w:p>
    <w:p w:rsidR="00DB492D" w:rsidRPr="00412B48" w:rsidRDefault="00DB492D" w:rsidP="00DB492D">
      <w:pPr>
        <w:jc w:val="right"/>
        <w:rPr>
          <w:rFonts w:ascii="Arial" w:hAnsi="Arial" w:cs="Arial"/>
          <w:b/>
          <w:sz w:val="22"/>
        </w:rPr>
      </w:pPr>
    </w:p>
    <w:p w:rsidR="00CB2C19" w:rsidRPr="00412B48" w:rsidRDefault="00CB2C19" w:rsidP="00DB492D">
      <w:pPr>
        <w:jc w:val="right"/>
        <w:rPr>
          <w:rFonts w:ascii="Arial" w:hAnsi="Arial" w:cs="Arial"/>
          <w:b/>
          <w:color w:val="FF0000"/>
          <w:sz w:val="22"/>
        </w:rPr>
      </w:pPr>
      <w:r w:rsidRPr="00412B48">
        <w:rPr>
          <w:rFonts w:ascii="Arial" w:hAnsi="Arial" w:cs="Arial"/>
          <w:b/>
          <w:sz w:val="22"/>
        </w:rPr>
        <w:lastRenderedPageBreak/>
        <w:t>Załą</w:t>
      </w:r>
      <w:bookmarkStart w:id="2" w:name="_GoBack"/>
      <w:bookmarkEnd w:id="2"/>
      <w:r w:rsidRPr="00412B48">
        <w:rPr>
          <w:rFonts w:ascii="Arial" w:hAnsi="Arial" w:cs="Arial"/>
          <w:b/>
          <w:sz w:val="22"/>
        </w:rPr>
        <w:t xml:space="preserve">cznik nr 3 </w:t>
      </w:r>
      <w:r w:rsidRPr="00412B48">
        <w:rPr>
          <w:rFonts w:ascii="Arial" w:hAnsi="Arial" w:cs="Arial"/>
          <w:b/>
          <w:sz w:val="22"/>
        </w:rPr>
        <w:br/>
        <w:t xml:space="preserve">do zapytania ofertowego </w:t>
      </w:r>
      <w:r w:rsidRPr="00412B48">
        <w:rPr>
          <w:rFonts w:ascii="Arial" w:hAnsi="Arial" w:cs="Arial"/>
          <w:b/>
          <w:sz w:val="22"/>
        </w:rPr>
        <w:br/>
        <w:t xml:space="preserve">nr </w:t>
      </w:r>
      <w:r w:rsidR="00DB492D" w:rsidRPr="00412B48">
        <w:rPr>
          <w:rFonts w:ascii="Arial" w:hAnsi="Arial" w:cs="Arial"/>
          <w:b/>
          <w:sz w:val="22"/>
        </w:rPr>
        <w:t>ZP.</w:t>
      </w:r>
      <w:r w:rsidR="000248C6">
        <w:rPr>
          <w:rFonts w:ascii="Arial" w:hAnsi="Arial" w:cs="Arial"/>
          <w:b/>
          <w:sz w:val="22"/>
        </w:rPr>
        <w:t>271.40</w:t>
      </w:r>
      <w:r w:rsidR="00DB492D" w:rsidRPr="000248C6">
        <w:rPr>
          <w:rFonts w:ascii="Arial" w:hAnsi="Arial" w:cs="Arial"/>
          <w:b/>
          <w:sz w:val="22"/>
        </w:rPr>
        <w:t>.2</w:t>
      </w:r>
      <w:r w:rsidR="000248C6">
        <w:rPr>
          <w:rFonts w:ascii="Arial" w:hAnsi="Arial" w:cs="Arial"/>
          <w:b/>
          <w:sz w:val="22"/>
        </w:rPr>
        <w:t>5</w:t>
      </w:r>
      <w:r w:rsidR="00DB492D" w:rsidRPr="000248C6">
        <w:rPr>
          <w:rFonts w:ascii="Arial" w:hAnsi="Arial" w:cs="Arial"/>
          <w:b/>
          <w:sz w:val="22"/>
        </w:rPr>
        <w:t>.ZPOF</w:t>
      </w:r>
    </w:p>
    <w:p w:rsidR="00DB492D" w:rsidRPr="00412B48" w:rsidRDefault="00DB492D" w:rsidP="00DB492D">
      <w:pPr>
        <w:jc w:val="right"/>
        <w:rPr>
          <w:rFonts w:ascii="Arial" w:hAnsi="Arial" w:cs="Arial"/>
          <w:b/>
          <w:strike/>
          <w:color w:val="92D050"/>
          <w:sz w:val="22"/>
        </w:rPr>
      </w:pPr>
    </w:p>
    <w:p w:rsidR="00D55A1A" w:rsidRPr="00412B48" w:rsidRDefault="00D55A1A" w:rsidP="00D55A1A">
      <w:pPr>
        <w:ind w:left="6237"/>
        <w:rPr>
          <w:rFonts w:ascii="Arial" w:hAnsi="Arial" w:cs="Arial"/>
          <w:b/>
          <w:sz w:val="22"/>
        </w:rPr>
      </w:pPr>
      <w:r w:rsidRPr="00412B48">
        <w:rPr>
          <w:rFonts w:ascii="Arial" w:hAnsi="Arial" w:cs="Arial"/>
          <w:b/>
          <w:sz w:val="22"/>
        </w:rPr>
        <w:t>Zamawiający:</w:t>
      </w:r>
      <w:r w:rsidRPr="00412B48">
        <w:rPr>
          <w:rFonts w:ascii="Arial" w:hAnsi="Arial" w:cs="Arial"/>
          <w:b/>
          <w:sz w:val="22"/>
        </w:rPr>
        <w:br/>
      </w:r>
      <w:r w:rsidRPr="00412B48">
        <w:rPr>
          <w:rFonts w:ascii="Arial" w:hAnsi="Arial" w:cs="Arial"/>
          <w:sz w:val="22"/>
        </w:rPr>
        <w:t xml:space="preserve">Gmina Resko </w:t>
      </w:r>
      <w:r w:rsidRPr="00412B48">
        <w:rPr>
          <w:rFonts w:ascii="Arial" w:hAnsi="Arial" w:cs="Arial"/>
          <w:sz w:val="22"/>
        </w:rPr>
        <w:br/>
        <w:t>ul. Rynek 1, 72-315 Resko</w:t>
      </w:r>
    </w:p>
    <w:p w:rsidR="00D55A1A" w:rsidRPr="00412B48" w:rsidRDefault="00D55A1A" w:rsidP="00D55A1A">
      <w:pPr>
        <w:spacing w:line="480" w:lineRule="auto"/>
        <w:rPr>
          <w:rFonts w:ascii="Arial" w:hAnsi="Arial" w:cs="Arial"/>
          <w:b/>
          <w:sz w:val="22"/>
        </w:rPr>
      </w:pPr>
      <w:r w:rsidRPr="00412B48">
        <w:rPr>
          <w:rFonts w:ascii="Arial" w:hAnsi="Arial" w:cs="Arial"/>
          <w:b/>
          <w:sz w:val="22"/>
        </w:rPr>
        <w:t>Wykonawca: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18"/>
        </w:rPr>
      </w:pPr>
      <w:r w:rsidRPr="00412B48">
        <w:rPr>
          <w:rFonts w:ascii="Arial" w:hAnsi="Arial" w:cs="Arial"/>
          <w:sz w:val="18"/>
        </w:rPr>
        <w:t>………………………………………………………………………………………..</w:t>
      </w:r>
    </w:p>
    <w:p w:rsidR="00D55A1A" w:rsidRPr="00412B48" w:rsidRDefault="00F37525" w:rsidP="00D55A1A">
      <w:pPr>
        <w:rPr>
          <w:rFonts w:ascii="Arial" w:hAnsi="Arial" w:cs="Arial"/>
          <w:i/>
          <w:sz w:val="16"/>
          <w:szCs w:val="20"/>
        </w:rPr>
      </w:pPr>
      <w:r w:rsidRPr="00412B48">
        <w:rPr>
          <w:rFonts w:ascii="Arial" w:hAnsi="Arial" w:cs="Arial"/>
          <w:i/>
          <w:sz w:val="20"/>
        </w:rPr>
        <w:t xml:space="preserve"> </w:t>
      </w:r>
      <w:r w:rsidR="00D55A1A" w:rsidRPr="00412B48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="00D55A1A" w:rsidRPr="00412B48">
        <w:rPr>
          <w:rFonts w:ascii="Arial" w:hAnsi="Arial" w:cs="Arial"/>
          <w:i/>
          <w:sz w:val="20"/>
        </w:rPr>
        <w:t>CEiDG</w:t>
      </w:r>
      <w:proofErr w:type="spellEnd"/>
      <w:r w:rsidR="00D55A1A" w:rsidRPr="00412B48">
        <w:rPr>
          <w:rFonts w:ascii="Arial" w:hAnsi="Arial" w:cs="Arial"/>
          <w:i/>
          <w:sz w:val="20"/>
        </w:rPr>
        <w:t>)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20"/>
          <w:u w:val="single"/>
        </w:rPr>
      </w:pPr>
      <w:r w:rsidRPr="00412B48">
        <w:rPr>
          <w:rFonts w:ascii="Arial" w:hAnsi="Arial" w:cs="Arial"/>
          <w:sz w:val="20"/>
          <w:u w:val="single"/>
        </w:rPr>
        <w:t>reprezentowany przez:</w:t>
      </w:r>
    </w:p>
    <w:p w:rsidR="00D55A1A" w:rsidRPr="00412B48" w:rsidRDefault="00D55A1A" w:rsidP="00D55A1A">
      <w:pPr>
        <w:spacing w:line="276" w:lineRule="auto"/>
        <w:rPr>
          <w:rFonts w:ascii="Arial" w:hAnsi="Arial" w:cs="Arial"/>
          <w:sz w:val="18"/>
          <w:szCs w:val="22"/>
        </w:rPr>
      </w:pPr>
      <w:r w:rsidRPr="00412B48">
        <w:rPr>
          <w:rFonts w:ascii="Arial" w:hAnsi="Arial" w:cs="Arial"/>
          <w:sz w:val="18"/>
        </w:rPr>
        <w:t>…………………………………………………………………………………………</w:t>
      </w:r>
    </w:p>
    <w:p w:rsidR="00D55A1A" w:rsidRPr="00412B48" w:rsidRDefault="00D55A1A" w:rsidP="00D55A1A">
      <w:pPr>
        <w:rPr>
          <w:rFonts w:ascii="Arial" w:hAnsi="Arial" w:cs="Arial"/>
          <w:i/>
          <w:sz w:val="16"/>
          <w:szCs w:val="20"/>
        </w:rPr>
      </w:pPr>
      <w:r w:rsidRPr="00412B48">
        <w:rPr>
          <w:rFonts w:ascii="Arial" w:hAnsi="Arial" w:cs="Arial"/>
          <w:i/>
          <w:sz w:val="20"/>
        </w:rPr>
        <w:t>(imię, nazwisko, stanowisko/podstawa do  reprezentacji)</w:t>
      </w:r>
    </w:p>
    <w:p w:rsidR="00D55A1A" w:rsidRPr="00412B48" w:rsidRDefault="00D55A1A" w:rsidP="00D55A1A">
      <w:pPr>
        <w:ind w:right="50"/>
        <w:jc w:val="center"/>
        <w:rPr>
          <w:rFonts w:ascii="Helvetica" w:eastAsia="Times New Roman" w:hAnsi="Helvetica" w:cs="Arial"/>
          <w:b/>
          <w:bCs/>
          <w:smallCaps/>
          <w:kern w:val="2"/>
          <w:sz w:val="32"/>
          <w:lang w:eastAsia="ar-SA"/>
        </w:rPr>
      </w:pPr>
      <w:r w:rsidRPr="00412B48">
        <w:rPr>
          <w:rFonts w:ascii="Helvetica" w:eastAsia="Times New Roman" w:hAnsi="Helvetica" w:cs="Arial"/>
          <w:b/>
          <w:bCs/>
          <w:smallCaps/>
          <w:kern w:val="2"/>
          <w:sz w:val="32"/>
          <w:lang w:eastAsia="ar-SA"/>
        </w:rPr>
        <w:t>PERSONEL WYKONAWCY</w:t>
      </w:r>
    </w:p>
    <w:p w:rsidR="00D55A1A" w:rsidRPr="00412B48" w:rsidRDefault="00D55A1A" w:rsidP="00D55A1A">
      <w:pPr>
        <w:ind w:right="50"/>
        <w:jc w:val="center"/>
        <w:rPr>
          <w:rFonts w:ascii="Arial" w:hAnsi="Arial" w:cs="Arial"/>
        </w:rPr>
      </w:pPr>
      <w:r w:rsidRPr="00412B48">
        <w:rPr>
          <w:rFonts w:ascii="Arial" w:hAnsi="Arial" w:cs="Arial"/>
        </w:rPr>
        <w:t xml:space="preserve">dotyczy zamówienia publicznego pn.  </w:t>
      </w:r>
    </w:p>
    <w:p w:rsidR="00D55A1A" w:rsidRPr="00412B48" w:rsidRDefault="00D55A1A" w:rsidP="00D55A1A">
      <w:pPr>
        <w:jc w:val="center"/>
        <w:rPr>
          <w:rFonts w:ascii="Arial" w:hAnsi="Arial" w:cs="Arial"/>
          <w:b/>
          <w:bCs/>
          <w:sz w:val="22"/>
          <w:szCs w:val="26"/>
        </w:rPr>
      </w:pPr>
      <w:r w:rsidRPr="00412B48">
        <w:rPr>
          <w:rFonts w:ascii="Arial" w:hAnsi="Arial" w:cs="Arial"/>
          <w:b/>
          <w:bCs/>
          <w:sz w:val="22"/>
          <w:szCs w:val="26"/>
        </w:rPr>
        <w:t>„</w:t>
      </w:r>
      <w:r w:rsidRPr="00412B48">
        <w:rPr>
          <w:rFonts w:ascii="Arial" w:hAnsi="Arial" w:cs="Arial"/>
          <w:b/>
          <w:i/>
          <w:sz w:val="22"/>
          <w:szCs w:val="22"/>
        </w:rPr>
        <w:t>Prowadzenie audytu wewnętrznego w Urzędzie Miejskim w Resku</w:t>
      </w:r>
      <w:r w:rsidRPr="00412B48">
        <w:rPr>
          <w:rFonts w:ascii="Arial" w:hAnsi="Arial" w:cs="Arial"/>
          <w:b/>
          <w:bCs/>
          <w:sz w:val="22"/>
          <w:szCs w:val="26"/>
        </w:rPr>
        <w:t>”</w:t>
      </w:r>
    </w:p>
    <w:p w:rsidR="00D55A1A" w:rsidRPr="00412B48" w:rsidRDefault="00D55A1A" w:rsidP="00D55A1A">
      <w:pPr>
        <w:ind w:right="-1"/>
        <w:rPr>
          <w:rFonts w:ascii="Arial" w:hAnsi="Arial" w:cs="Arial"/>
          <w:sz w:val="19"/>
          <w:szCs w:val="22"/>
        </w:rPr>
      </w:pPr>
    </w:p>
    <w:p w:rsidR="00D55A1A" w:rsidRPr="00412B48" w:rsidRDefault="00D55A1A" w:rsidP="00D55A1A">
      <w:pPr>
        <w:ind w:right="-1"/>
        <w:rPr>
          <w:rFonts w:ascii="Arial" w:eastAsia="Tahoma" w:hAnsi="Arial" w:cs="Arial"/>
          <w:color w:val="000000"/>
          <w:sz w:val="19"/>
          <w:szCs w:val="22"/>
          <w:lang w:eastAsia="ar-SA"/>
        </w:rPr>
      </w:pP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Oświadczam, że zamówienie realizować będzie następująca osoba: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1. DANE OSOBOWE: Imię i nazwisko: ...................................................................................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2. PODSTAWA DYSPONOWANIA OSOBĄ: (np. umowa o pracę, umowa zlecenie, właściciel firmy):.......................................................................................................................................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3. POSIADANE KWALIFIKACJE DO AUDYTU WEWNĘTRZNEGO: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(Zgodnie z art. 286 ustawy o finansach publicznych - proszę wypełnić właściwe):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[  ] Certyfikat (rodzaj i numer): ....................................................................................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[  ] Egzamin MF (rok złożenia): .....................................................................................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[  ] Uprawnienia Biegłego Rewidenta (nr): ....................................................................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>[  ] Studia podyplomowe + 2 lata praktyki: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 xml:space="preserve">     Nazwa uczelni: ........................................................................................................</w:t>
      </w:r>
    </w:p>
    <w:p w:rsidR="005554E3" w:rsidRPr="005554E3" w:rsidRDefault="005554E3" w:rsidP="005554E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0"/>
          <w:szCs w:val="20"/>
        </w:rPr>
      </w:pPr>
      <w:r w:rsidRPr="005554E3">
        <w:rPr>
          <w:rFonts w:ascii="Arial" w:eastAsia="Times New Roman" w:hAnsi="Arial" w:cs="Arial"/>
          <w:kern w:val="0"/>
          <w:sz w:val="20"/>
          <w:szCs w:val="20"/>
        </w:rPr>
        <w:t xml:space="preserve">     Opis praktyki (miejsce, czas, umowa): ………….………………………………………...........................................................</w:t>
      </w:r>
    </w:p>
    <w:p w:rsidR="00D55A1A" w:rsidRPr="005554E3" w:rsidRDefault="00D55A1A" w:rsidP="00D55A1A">
      <w:pPr>
        <w:ind w:right="-1"/>
        <w:rPr>
          <w:rFonts w:ascii="Arial" w:hAnsi="Arial" w:cs="Arial"/>
          <w:b/>
          <w:sz w:val="20"/>
          <w:szCs w:val="20"/>
        </w:rPr>
      </w:pPr>
      <w:r w:rsidRPr="005554E3">
        <w:rPr>
          <w:rFonts w:ascii="Arial" w:hAnsi="Arial" w:cs="Arial"/>
          <w:b/>
          <w:sz w:val="20"/>
          <w:szCs w:val="20"/>
        </w:rPr>
        <w:t>Oświadczam, że osob</w:t>
      </w:r>
      <w:r w:rsidR="008B1F4E">
        <w:rPr>
          <w:rFonts w:ascii="Arial" w:hAnsi="Arial" w:cs="Arial"/>
          <w:b/>
          <w:sz w:val="20"/>
          <w:szCs w:val="20"/>
        </w:rPr>
        <w:t>a</w:t>
      </w:r>
      <w:r w:rsidRPr="005554E3">
        <w:rPr>
          <w:rFonts w:ascii="Arial" w:hAnsi="Arial" w:cs="Arial"/>
          <w:b/>
          <w:sz w:val="20"/>
          <w:szCs w:val="20"/>
        </w:rPr>
        <w:t>, któr</w:t>
      </w:r>
      <w:r w:rsidR="008B1F4E">
        <w:rPr>
          <w:rFonts w:ascii="Arial" w:hAnsi="Arial" w:cs="Arial"/>
          <w:b/>
          <w:sz w:val="20"/>
          <w:szCs w:val="20"/>
        </w:rPr>
        <w:t xml:space="preserve">a będzie </w:t>
      </w:r>
      <w:r w:rsidRPr="005554E3">
        <w:rPr>
          <w:rFonts w:ascii="Arial" w:hAnsi="Arial" w:cs="Arial"/>
          <w:b/>
          <w:sz w:val="20"/>
          <w:szCs w:val="20"/>
        </w:rPr>
        <w:t>uczestniczyć w wykonywaniu zamówienia, wskazan</w:t>
      </w:r>
      <w:r w:rsidR="008B1F4E">
        <w:rPr>
          <w:rFonts w:ascii="Arial" w:hAnsi="Arial" w:cs="Arial"/>
          <w:b/>
          <w:sz w:val="20"/>
          <w:szCs w:val="20"/>
        </w:rPr>
        <w:t>a</w:t>
      </w:r>
      <w:r w:rsidRPr="005554E3">
        <w:rPr>
          <w:rFonts w:ascii="Arial" w:hAnsi="Arial" w:cs="Arial"/>
          <w:b/>
          <w:sz w:val="20"/>
          <w:szCs w:val="20"/>
        </w:rPr>
        <w:t xml:space="preserve"> powyżej, spełnia wymagania określone w art. 286 ust. 1 pkt 1-3 ustawy z dnia 27 sierpnia 2009 r. o finansach publicznych (</w:t>
      </w:r>
      <w:proofErr w:type="spellStart"/>
      <w:r w:rsidR="00002075" w:rsidRPr="005554E3">
        <w:rPr>
          <w:rFonts w:ascii="Arial" w:hAnsi="Arial" w:cs="Arial"/>
          <w:b/>
          <w:sz w:val="20"/>
          <w:szCs w:val="20"/>
        </w:rPr>
        <w:t>t.j</w:t>
      </w:r>
      <w:proofErr w:type="spellEnd"/>
      <w:r w:rsidR="00002075" w:rsidRPr="005554E3">
        <w:rPr>
          <w:rFonts w:ascii="Arial" w:hAnsi="Arial" w:cs="Arial"/>
          <w:b/>
          <w:sz w:val="20"/>
          <w:szCs w:val="20"/>
        </w:rPr>
        <w:t>. Dz. U. z 20</w:t>
      </w:r>
      <w:r w:rsidR="00EA56FF" w:rsidRPr="005554E3">
        <w:rPr>
          <w:rFonts w:ascii="Arial" w:hAnsi="Arial" w:cs="Arial"/>
          <w:b/>
          <w:sz w:val="20"/>
          <w:szCs w:val="20"/>
        </w:rPr>
        <w:t>2</w:t>
      </w:r>
      <w:r w:rsidR="003C28AC" w:rsidRPr="005554E3">
        <w:rPr>
          <w:rFonts w:ascii="Arial" w:hAnsi="Arial" w:cs="Arial"/>
          <w:b/>
          <w:sz w:val="20"/>
          <w:szCs w:val="20"/>
        </w:rPr>
        <w:t>5</w:t>
      </w:r>
      <w:r w:rsidR="00EA56FF" w:rsidRPr="005554E3">
        <w:rPr>
          <w:rFonts w:ascii="Arial" w:hAnsi="Arial" w:cs="Arial"/>
          <w:b/>
          <w:sz w:val="20"/>
          <w:szCs w:val="20"/>
        </w:rPr>
        <w:t xml:space="preserve"> </w:t>
      </w:r>
      <w:r w:rsidR="00002075" w:rsidRPr="005554E3">
        <w:rPr>
          <w:rFonts w:ascii="Arial" w:hAnsi="Arial" w:cs="Arial"/>
          <w:b/>
          <w:sz w:val="20"/>
          <w:szCs w:val="20"/>
        </w:rPr>
        <w:t>r.</w:t>
      </w:r>
      <w:r w:rsidR="00EA56FF" w:rsidRPr="005554E3">
        <w:rPr>
          <w:rFonts w:ascii="Arial" w:hAnsi="Arial" w:cs="Arial"/>
          <w:b/>
          <w:sz w:val="20"/>
          <w:szCs w:val="20"/>
        </w:rPr>
        <w:t>,</w:t>
      </w:r>
      <w:r w:rsidR="00002075" w:rsidRPr="005554E3">
        <w:rPr>
          <w:rFonts w:ascii="Arial" w:hAnsi="Arial" w:cs="Arial"/>
          <w:b/>
          <w:sz w:val="20"/>
          <w:szCs w:val="20"/>
        </w:rPr>
        <w:t xml:space="preserve"> poz. </w:t>
      </w:r>
      <w:r w:rsidR="00EA56FF" w:rsidRPr="005554E3">
        <w:rPr>
          <w:rFonts w:ascii="Arial" w:hAnsi="Arial" w:cs="Arial"/>
          <w:b/>
          <w:sz w:val="20"/>
          <w:szCs w:val="20"/>
        </w:rPr>
        <w:t>1</w:t>
      </w:r>
      <w:r w:rsidR="003C28AC" w:rsidRPr="005554E3">
        <w:rPr>
          <w:rFonts w:ascii="Arial" w:hAnsi="Arial" w:cs="Arial"/>
          <w:b/>
          <w:sz w:val="20"/>
          <w:szCs w:val="20"/>
        </w:rPr>
        <w:t>483</w:t>
      </w:r>
      <w:r w:rsidR="00002075" w:rsidRPr="005554E3">
        <w:rPr>
          <w:rFonts w:ascii="Arial" w:hAnsi="Arial" w:cs="Arial"/>
          <w:b/>
          <w:sz w:val="20"/>
          <w:szCs w:val="20"/>
        </w:rPr>
        <w:t>)</w:t>
      </w:r>
    </w:p>
    <w:p w:rsidR="00CB2C19" w:rsidRDefault="00CB2C19" w:rsidP="00CB2C19">
      <w:pPr>
        <w:spacing w:after="92" w:line="254" w:lineRule="auto"/>
        <w:jc w:val="both"/>
        <w:rPr>
          <w:rFonts w:ascii="Arial" w:eastAsia="Tahoma" w:hAnsi="Arial" w:cs="Arial"/>
          <w:b/>
          <w:color w:val="000000"/>
          <w:sz w:val="20"/>
          <w:szCs w:val="20"/>
        </w:rPr>
      </w:pPr>
      <w:r w:rsidRPr="005554E3">
        <w:rPr>
          <w:rFonts w:ascii="Arial" w:eastAsia="Tahoma" w:hAnsi="Arial" w:cs="Arial"/>
          <w:b/>
          <w:color w:val="000000"/>
          <w:sz w:val="20"/>
          <w:szCs w:val="20"/>
        </w:rPr>
        <w:t xml:space="preserve">Załączam </w:t>
      </w:r>
      <w:r w:rsidR="00795D84" w:rsidRPr="00795D84">
        <w:rPr>
          <w:rFonts w:ascii="Arial" w:eastAsia="Times New Roman" w:hAnsi="Arial" w:cs="Arial"/>
          <w:b/>
          <w:kern w:val="0"/>
          <w:sz w:val="20"/>
          <w:szCs w:val="20"/>
        </w:rPr>
        <w:t>oświadczenie o niekaralności or</w:t>
      </w:r>
      <w:r w:rsidR="00795D84">
        <w:rPr>
          <w:rFonts w:ascii="Arial" w:eastAsia="Times New Roman" w:hAnsi="Arial" w:cs="Arial"/>
          <w:kern w:val="0"/>
          <w:sz w:val="20"/>
          <w:szCs w:val="20"/>
        </w:rPr>
        <w:t xml:space="preserve">az </w:t>
      </w:r>
      <w:r w:rsidRPr="005554E3">
        <w:rPr>
          <w:rFonts w:ascii="Arial" w:eastAsia="Tahoma" w:hAnsi="Arial" w:cs="Arial"/>
          <w:b/>
          <w:color w:val="000000"/>
          <w:sz w:val="20"/>
          <w:szCs w:val="20"/>
        </w:rPr>
        <w:t>dokumenty potwierdzające posiadanie przez wyżej wymienion</w:t>
      </w:r>
      <w:r w:rsidR="008B1F4E">
        <w:rPr>
          <w:rFonts w:ascii="Arial" w:eastAsia="Tahoma" w:hAnsi="Arial" w:cs="Arial"/>
          <w:b/>
          <w:color w:val="000000"/>
          <w:sz w:val="20"/>
          <w:szCs w:val="20"/>
        </w:rPr>
        <w:t>ą</w:t>
      </w:r>
      <w:r w:rsidRPr="005554E3">
        <w:rPr>
          <w:rFonts w:ascii="Arial" w:eastAsia="Tahoma" w:hAnsi="Arial" w:cs="Arial"/>
          <w:b/>
          <w:color w:val="000000"/>
          <w:sz w:val="20"/>
          <w:szCs w:val="20"/>
        </w:rPr>
        <w:t xml:space="preserve"> osob</w:t>
      </w:r>
      <w:r w:rsidR="008B1F4E">
        <w:rPr>
          <w:rFonts w:ascii="Arial" w:eastAsia="Tahoma" w:hAnsi="Arial" w:cs="Arial"/>
          <w:b/>
          <w:color w:val="000000"/>
          <w:sz w:val="20"/>
          <w:szCs w:val="20"/>
        </w:rPr>
        <w:t>ę</w:t>
      </w:r>
      <w:r w:rsidRPr="005554E3">
        <w:rPr>
          <w:rFonts w:ascii="Arial" w:eastAsia="Tahoma" w:hAnsi="Arial" w:cs="Arial"/>
          <w:b/>
          <w:color w:val="000000"/>
          <w:sz w:val="20"/>
          <w:szCs w:val="20"/>
        </w:rPr>
        <w:t xml:space="preserve"> wskazanego wykształcenia i kwalifikacji</w:t>
      </w:r>
      <w:r w:rsidR="00980D47" w:rsidRPr="005554E3">
        <w:rPr>
          <w:rFonts w:ascii="Arial" w:eastAsia="Tahoma" w:hAnsi="Arial" w:cs="Arial"/>
          <w:b/>
          <w:color w:val="000000"/>
          <w:sz w:val="20"/>
          <w:szCs w:val="20"/>
        </w:rPr>
        <w:t>.</w:t>
      </w:r>
    </w:p>
    <w:p w:rsidR="008B1F4E" w:rsidRPr="005554E3" w:rsidRDefault="008B1F4E" w:rsidP="00CB2C19">
      <w:pPr>
        <w:spacing w:after="92" w:line="254" w:lineRule="auto"/>
        <w:jc w:val="both"/>
        <w:rPr>
          <w:rFonts w:ascii="Arial" w:eastAsia="Tahoma" w:hAnsi="Arial" w:cs="Arial"/>
          <w:b/>
          <w:color w:val="000000"/>
          <w:sz w:val="20"/>
          <w:szCs w:val="20"/>
        </w:rPr>
      </w:pPr>
    </w:p>
    <w:tbl>
      <w:tblPr>
        <w:tblStyle w:val="TableGrid"/>
        <w:tblW w:w="19040" w:type="dxa"/>
        <w:tblInd w:w="0" w:type="dxa"/>
        <w:tblLook w:val="04A0" w:firstRow="1" w:lastRow="0" w:firstColumn="1" w:lastColumn="0" w:noHBand="0" w:noVBand="1"/>
      </w:tblPr>
      <w:tblGrid>
        <w:gridCol w:w="4771"/>
        <w:gridCol w:w="4771"/>
        <w:gridCol w:w="4771"/>
        <w:gridCol w:w="4727"/>
      </w:tblGrid>
      <w:tr w:rsidR="00980D47" w:rsidRPr="00412B48" w:rsidTr="00980D47">
        <w:trPr>
          <w:trHeight w:val="823"/>
        </w:trPr>
        <w:tc>
          <w:tcPr>
            <w:tcW w:w="4771" w:type="dxa"/>
          </w:tcPr>
          <w:p w:rsidR="00980D47" w:rsidRPr="00412B48" w:rsidRDefault="00980D47" w:rsidP="009C4D65">
            <w:pPr>
              <w:spacing w:after="58" w:line="254" w:lineRule="auto"/>
              <w:ind w:left="211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</w:rPr>
              <w:t xml:space="preserve">………………………………………………… </w:t>
            </w:r>
          </w:p>
          <w:p w:rsidR="00980D47" w:rsidRPr="00412B48" w:rsidRDefault="00980D47" w:rsidP="009C4D65">
            <w:pPr>
              <w:spacing w:line="254" w:lineRule="auto"/>
              <w:ind w:left="1066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 xml:space="preserve">Miejscowość, data </w:t>
            </w:r>
          </w:p>
        </w:tc>
        <w:tc>
          <w:tcPr>
            <w:tcW w:w="4771" w:type="dxa"/>
          </w:tcPr>
          <w:p w:rsidR="00980D47" w:rsidRPr="00412B48" w:rsidRDefault="00980D47" w:rsidP="009C4D65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</w:p>
          <w:p w:rsidR="008B1F4E" w:rsidRDefault="008B1F4E" w:rsidP="009C4D65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</w:p>
          <w:p w:rsidR="00980D47" w:rsidRPr="00412B48" w:rsidRDefault="00980D47" w:rsidP="009C4D65">
            <w:pPr>
              <w:spacing w:after="63" w:line="254" w:lineRule="auto"/>
              <w:ind w:right="125"/>
              <w:rPr>
                <w:rFonts w:ascii="Arial" w:hAnsi="Arial" w:cs="Arial"/>
                <w:sz w:val="15"/>
              </w:rPr>
            </w:pPr>
            <w:r w:rsidRPr="00412B48">
              <w:rPr>
                <w:rFonts w:ascii="Arial" w:hAnsi="Arial" w:cs="Arial"/>
              </w:rPr>
              <w:t xml:space="preserve"> </w:t>
            </w:r>
            <w:r w:rsidRPr="00412B48">
              <w:rPr>
                <w:rFonts w:ascii="Arial" w:hAnsi="Arial" w:cs="Arial"/>
                <w:sz w:val="15"/>
              </w:rPr>
              <w:t>...............</w:t>
            </w:r>
            <w:r w:rsidR="005554E3">
              <w:rPr>
                <w:rFonts w:ascii="Arial" w:hAnsi="Arial" w:cs="Arial"/>
                <w:sz w:val="15"/>
              </w:rPr>
              <w:t>..................</w:t>
            </w:r>
            <w:r w:rsidRPr="00412B48">
              <w:rPr>
                <w:rFonts w:ascii="Arial" w:hAnsi="Arial" w:cs="Arial"/>
                <w:sz w:val="15"/>
              </w:rPr>
              <w:t xml:space="preserve">.............................................................. </w:t>
            </w:r>
          </w:p>
          <w:p w:rsidR="00980D47" w:rsidRPr="00412B48" w:rsidRDefault="00980D47" w:rsidP="009C4D65">
            <w:pPr>
              <w:spacing w:line="254" w:lineRule="auto"/>
              <w:ind w:right="57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pieczęć i podpis upoważnionych przedstawicieli Wykonawcy</w:t>
            </w:r>
          </w:p>
        </w:tc>
        <w:tc>
          <w:tcPr>
            <w:tcW w:w="4771" w:type="dxa"/>
          </w:tcPr>
          <w:p w:rsidR="00980D47" w:rsidRPr="00412B48" w:rsidRDefault="00980D47" w:rsidP="00682427">
            <w:pPr>
              <w:spacing w:line="254" w:lineRule="auto"/>
              <w:ind w:left="1066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</w:p>
        </w:tc>
        <w:tc>
          <w:tcPr>
            <w:tcW w:w="4727" w:type="dxa"/>
          </w:tcPr>
          <w:p w:rsidR="00980D47" w:rsidRPr="00412B48" w:rsidRDefault="00980D47" w:rsidP="00682427">
            <w:pPr>
              <w:spacing w:line="254" w:lineRule="auto"/>
              <w:ind w:right="57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</w:p>
        </w:tc>
      </w:tr>
    </w:tbl>
    <w:p w:rsidR="005554E3" w:rsidRDefault="00002075" w:rsidP="00DB492D">
      <w:pPr>
        <w:spacing w:line="256" w:lineRule="auto"/>
        <w:ind w:right="50"/>
        <w:jc w:val="right"/>
        <w:rPr>
          <w:rFonts w:eastAsia="Courier New" w:cstheme="minorHAnsi"/>
          <w:color w:val="FF0000"/>
          <w:sz w:val="18"/>
        </w:rPr>
      </w:pPr>
      <w:r w:rsidRPr="00412B48">
        <w:rPr>
          <w:rFonts w:ascii="Arial" w:hAnsi="Arial" w:cs="Arial"/>
        </w:rPr>
        <w:tab/>
      </w:r>
      <w:r w:rsidR="00DB492D" w:rsidRPr="00412B48">
        <w:rPr>
          <w:rFonts w:eastAsia="Courier New" w:cstheme="minorHAnsi"/>
          <w:color w:val="FF0000"/>
          <w:sz w:val="18"/>
        </w:rPr>
        <w:t>uzupełniony dokument należy podpisać odręcznie (skan)</w:t>
      </w:r>
      <w:r w:rsidR="00DB492D" w:rsidRPr="00412B48">
        <w:rPr>
          <w:rFonts w:eastAsia="Courier New" w:cstheme="minorHAnsi"/>
          <w:color w:val="FF0000"/>
          <w:sz w:val="18"/>
        </w:rPr>
        <w:br/>
        <w:t xml:space="preserve"> lub kwalifikowanym podpisem elektronicznym, </w:t>
      </w:r>
    </w:p>
    <w:p w:rsidR="00DB492D" w:rsidRPr="00D55A1A" w:rsidRDefault="00DB492D" w:rsidP="00DB492D">
      <w:pPr>
        <w:spacing w:line="256" w:lineRule="auto"/>
        <w:ind w:right="50"/>
        <w:jc w:val="right"/>
        <w:rPr>
          <w:rFonts w:ascii="Arial" w:eastAsia="Tahoma" w:hAnsi="Arial" w:cs="Arial"/>
          <w:b/>
          <w:bCs/>
          <w:color w:val="000000"/>
          <w:sz w:val="22"/>
          <w:szCs w:val="26"/>
        </w:rPr>
      </w:pPr>
      <w:r w:rsidRPr="00412B48">
        <w:rPr>
          <w:rFonts w:eastAsia="Courier New" w:cstheme="minorHAnsi"/>
          <w:color w:val="FF0000"/>
          <w:sz w:val="18"/>
        </w:rPr>
        <w:t>lub podpisem zaufanym, lub podpisem osobistym</w:t>
      </w:r>
    </w:p>
    <w:p w:rsidR="0005537A" w:rsidRDefault="0005537A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8B1F4E" w:rsidRDefault="008B1F4E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Courier New" w:eastAsia="Times New Roman" w:hAnsi="Courier New" w:cs="Courier New"/>
          <w:kern w:val="0"/>
          <w:sz w:val="20"/>
          <w:szCs w:val="20"/>
        </w:rPr>
      </w:pPr>
    </w:p>
    <w:p w:rsidR="0005537A" w:rsidRPr="0005537A" w:rsidRDefault="0005537A" w:rsidP="000553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rPr>
          <w:rFonts w:ascii="Arial" w:eastAsia="Times New Roman" w:hAnsi="Arial" w:cs="Arial"/>
          <w:kern w:val="0"/>
          <w:sz w:val="22"/>
          <w:szCs w:val="22"/>
        </w:rPr>
      </w:pPr>
    </w:p>
    <w:p w:rsidR="0005537A" w:rsidRPr="00B06E2A" w:rsidRDefault="0005537A" w:rsidP="00002075">
      <w:pPr>
        <w:tabs>
          <w:tab w:val="left" w:pos="1065"/>
        </w:tabs>
        <w:ind w:right="-1"/>
        <w:rPr>
          <w:rFonts w:ascii="Arial" w:hAnsi="Arial" w:cs="Arial"/>
          <w:sz w:val="22"/>
          <w:szCs w:val="22"/>
        </w:rPr>
      </w:pPr>
    </w:p>
    <w:p w:rsidR="00795D84" w:rsidRPr="00412B48" w:rsidRDefault="00795D84" w:rsidP="00795D84">
      <w:pPr>
        <w:jc w:val="right"/>
        <w:rPr>
          <w:rFonts w:ascii="Arial" w:hAnsi="Arial" w:cs="Arial"/>
          <w:b/>
          <w:color w:val="FF0000"/>
          <w:sz w:val="22"/>
        </w:rPr>
      </w:pPr>
      <w:r w:rsidRPr="00412B48">
        <w:rPr>
          <w:rFonts w:ascii="Arial" w:hAnsi="Arial" w:cs="Arial"/>
          <w:b/>
          <w:sz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</w:rPr>
        <w:t>4</w:t>
      </w:r>
      <w:r w:rsidRPr="00412B48">
        <w:rPr>
          <w:rFonts w:ascii="Arial" w:hAnsi="Arial" w:cs="Arial"/>
          <w:b/>
          <w:sz w:val="22"/>
        </w:rPr>
        <w:t xml:space="preserve"> </w:t>
      </w:r>
      <w:r w:rsidRPr="00412B48">
        <w:rPr>
          <w:rFonts w:ascii="Arial" w:hAnsi="Arial" w:cs="Arial"/>
          <w:b/>
          <w:sz w:val="22"/>
        </w:rPr>
        <w:br/>
        <w:t xml:space="preserve">do zapytania ofertowego </w:t>
      </w:r>
      <w:r w:rsidRPr="00412B48">
        <w:rPr>
          <w:rFonts w:ascii="Arial" w:hAnsi="Arial" w:cs="Arial"/>
          <w:b/>
          <w:sz w:val="22"/>
        </w:rPr>
        <w:br/>
        <w:t>nr ZP.</w:t>
      </w:r>
      <w:r w:rsidR="000248C6" w:rsidRPr="000248C6">
        <w:rPr>
          <w:rFonts w:ascii="Arial" w:hAnsi="Arial" w:cs="Arial"/>
          <w:b/>
          <w:sz w:val="22"/>
        </w:rPr>
        <w:t>271.40.25</w:t>
      </w:r>
      <w:r w:rsidRPr="000248C6">
        <w:rPr>
          <w:rFonts w:ascii="Arial" w:hAnsi="Arial" w:cs="Arial"/>
          <w:b/>
          <w:sz w:val="22"/>
        </w:rPr>
        <w:t>.ZPOF</w:t>
      </w:r>
    </w:p>
    <w:p w:rsidR="00795D84" w:rsidRPr="00412B48" w:rsidRDefault="00795D84" w:rsidP="00795D84">
      <w:pPr>
        <w:jc w:val="right"/>
        <w:rPr>
          <w:rFonts w:ascii="Arial" w:hAnsi="Arial" w:cs="Arial"/>
          <w:b/>
          <w:strike/>
          <w:color w:val="92D050"/>
          <w:sz w:val="22"/>
        </w:rPr>
      </w:pPr>
    </w:p>
    <w:p w:rsidR="00795D84" w:rsidRPr="00412B48" w:rsidRDefault="00795D84" w:rsidP="00795D84">
      <w:pPr>
        <w:ind w:left="6237"/>
        <w:rPr>
          <w:rFonts w:ascii="Arial" w:hAnsi="Arial" w:cs="Arial"/>
          <w:b/>
          <w:sz w:val="22"/>
        </w:rPr>
      </w:pPr>
      <w:r w:rsidRPr="00412B48">
        <w:rPr>
          <w:rFonts w:ascii="Arial" w:hAnsi="Arial" w:cs="Arial"/>
          <w:b/>
          <w:sz w:val="22"/>
        </w:rPr>
        <w:t>Zamawiający:</w:t>
      </w:r>
      <w:r w:rsidRPr="00412B48">
        <w:rPr>
          <w:rFonts w:ascii="Arial" w:hAnsi="Arial" w:cs="Arial"/>
          <w:b/>
          <w:sz w:val="22"/>
        </w:rPr>
        <w:br/>
      </w:r>
      <w:r w:rsidRPr="00412B48">
        <w:rPr>
          <w:rFonts w:ascii="Arial" w:hAnsi="Arial" w:cs="Arial"/>
          <w:sz w:val="22"/>
        </w:rPr>
        <w:t xml:space="preserve">Gmina Resko </w:t>
      </w:r>
      <w:r w:rsidRPr="00412B48">
        <w:rPr>
          <w:rFonts w:ascii="Arial" w:hAnsi="Arial" w:cs="Arial"/>
          <w:sz w:val="22"/>
        </w:rPr>
        <w:br/>
        <w:t>ul. Rynek 1, 72-315 Resko</w:t>
      </w:r>
    </w:p>
    <w:p w:rsidR="00795D84" w:rsidRPr="00412B48" w:rsidRDefault="00795D84" w:rsidP="00795D84">
      <w:pPr>
        <w:spacing w:line="480" w:lineRule="auto"/>
        <w:rPr>
          <w:rFonts w:ascii="Arial" w:hAnsi="Arial" w:cs="Arial"/>
          <w:b/>
          <w:sz w:val="22"/>
        </w:rPr>
      </w:pPr>
      <w:r w:rsidRPr="00412B48">
        <w:rPr>
          <w:rFonts w:ascii="Arial" w:hAnsi="Arial" w:cs="Arial"/>
          <w:b/>
          <w:sz w:val="22"/>
        </w:rPr>
        <w:t>Wykonawca:</w:t>
      </w:r>
    </w:p>
    <w:p w:rsidR="00795D84" w:rsidRPr="00412B48" w:rsidRDefault="00795D84" w:rsidP="00795D84">
      <w:pPr>
        <w:spacing w:line="276" w:lineRule="auto"/>
        <w:rPr>
          <w:rFonts w:ascii="Arial" w:hAnsi="Arial" w:cs="Arial"/>
          <w:sz w:val="18"/>
        </w:rPr>
      </w:pPr>
      <w:r w:rsidRPr="00412B48">
        <w:rPr>
          <w:rFonts w:ascii="Arial" w:hAnsi="Arial" w:cs="Arial"/>
          <w:sz w:val="18"/>
        </w:rPr>
        <w:t>………………………………………………………………………………………..</w:t>
      </w:r>
    </w:p>
    <w:p w:rsidR="00795D84" w:rsidRPr="00412B48" w:rsidRDefault="00795D84" w:rsidP="00795D84">
      <w:pPr>
        <w:rPr>
          <w:rFonts w:ascii="Arial" w:hAnsi="Arial" w:cs="Arial"/>
          <w:i/>
          <w:sz w:val="16"/>
          <w:szCs w:val="20"/>
        </w:rPr>
      </w:pPr>
      <w:r w:rsidRPr="00412B48">
        <w:rPr>
          <w:rFonts w:ascii="Arial" w:hAnsi="Arial" w:cs="Arial"/>
          <w:i/>
          <w:sz w:val="20"/>
        </w:rPr>
        <w:t xml:space="preserve"> (pełna nazwa/firma, adres, w zależności od podmiotu: NIP/PESEL, KRS/</w:t>
      </w:r>
      <w:proofErr w:type="spellStart"/>
      <w:r w:rsidRPr="00412B48">
        <w:rPr>
          <w:rFonts w:ascii="Arial" w:hAnsi="Arial" w:cs="Arial"/>
          <w:i/>
          <w:sz w:val="20"/>
        </w:rPr>
        <w:t>CEiDG</w:t>
      </w:r>
      <w:proofErr w:type="spellEnd"/>
      <w:r w:rsidRPr="00412B48">
        <w:rPr>
          <w:rFonts w:ascii="Arial" w:hAnsi="Arial" w:cs="Arial"/>
          <w:i/>
          <w:sz w:val="20"/>
        </w:rPr>
        <w:t>)</w:t>
      </w:r>
    </w:p>
    <w:p w:rsidR="00795D84" w:rsidRPr="00412B48" w:rsidRDefault="00795D84" w:rsidP="00795D84">
      <w:pPr>
        <w:spacing w:line="276" w:lineRule="auto"/>
        <w:rPr>
          <w:rFonts w:ascii="Arial" w:hAnsi="Arial" w:cs="Arial"/>
          <w:sz w:val="20"/>
          <w:u w:val="single"/>
        </w:rPr>
      </w:pPr>
      <w:r w:rsidRPr="00412B48">
        <w:rPr>
          <w:rFonts w:ascii="Arial" w:hAnsi="Arial" w:cs="Arial"/>
          <w:sz w:val="20"/>
          <w:u w:val="single"/>
        </w:rPr>
        <w:t>reprezentowany przez:</w:t>
      </w:r>
    </w:p>
    <w:p w:rsidR="00795D84" w:rsidRPr="00412B48" w:rsidRDefault="00795D84" w:rsidP="00795D84">
      <w:pPr>
        <w:spacing w:line="276" w:lineRule="auto"/>
        <w:rPr>
          <w:rFonts w:ascii="Arial" w:hAnsi="Arial" w:cs="Arial"/>
          <w:sz w:val="18"/>
          <w:szCs w:val="22"/>
        </w:rPr>
      </w:pPr>
      <w:r w:rsidRPr="00412B48">
        <w:rPr>
          <w:rFonts w:ascii="Arial" w:hAnsi="Arial" w:cs="Arial"/>
          <w:sz w:val="18"/>
        </w:rPr>
        <w:t>…………………………………………………………………………………………</w:t>
      </w:r>
    </w:p>
    <w:p w:rsidR="00795D84" w:rsidRPr="00412B48" w:rsidRDefault="00795D84" w:rsidP="00795D84">
      <w:pPr>
        <w:rPr>
          <w:rFonts w:ascii="Arial" w:hAnsi="Arial" w:cs="Arial"/>
          <w:i/>
          <w:sz w:val="16"/>
          <w:szCs w:val="20"/>
        </w:rPr>
      </w:pPr>
      <w:r w:rsidRPr="00412B48">
        <w:rPr>
          <w:rFonts w:ascii="Arial" w:hAnsi="Arial" w:cs="Arial"/>
          <w:i/>
          <w:sz w:val="20"/>
        </w:rPr>
        <w:t>(imię, nazwisko, stanowisko/podstawa do  reprezentacji)</w:t>
      </w:r>
    </w:p>
    <w:p w:rsidR="00795D84" w:rsidRPr="0016037F" w:rsidRDefault="006C4B9C" w:rsidP="0016037F">
      <w:pPr>
        <w:pStyle w:val="Nagwek2"/>
        <w:jc w:val="center"/>
        <w:rPr>
          <w:rFonts w:ascii="Arial" w:hAnsi="Arial" w:cs="Arial"/>
          <w:color w:val="auto"/>
        </w:rPr>
      </w:pPr>
      <w:r w:rsidRPr="006C4B9C">
        <w:rPr>
          <w:rFonts w:ascii="Arial" w:hAnsi="Arial" w:cs="Arial"/>
          <w:color w:val="auto"/>
        </w:rPr>
        <w:t xml:space="preserve">Oświadczam, że wskazana </w:t>
      </w:r>
      <w:r w:rsidR="0016037F">
        <w:rPr>
          <w:rFonts w:ascii="Arial" w:hAnsi="Arial" w:cs="Arial"/>
          <w:color w:val="auto"/>
        </w:rPr>
        <w:t xml:space="preserve">w </w:t>
      </w:r>
      <w:r w:rsidR="00E4422A">
        <w:rPr>
          <w:rFonts w:ascii="Arial" w:hAnsi="Arial" w:cs="Arial"/>
          <w:color w:val="auto"/>
        </w:rPr>
        <w:t>Z</w:t>
      </w:r>
      <w:r w:rsidR="0016037F">
        <w:rPr>
          <w:rFonts w:ascii="Arial" w:hAnsi="Arial" w:cs="Arial"/>
          <w:color w:val="auto"/>
        </w:rPr>
        <w:t xml:space="preserve">ałączniku nr 3 </w:t>
      </w:r>
      <w:r w:rsidRPr="006C4B9C">
        <w:rPr>
          <w:rFonts w:ascii="Arial" w:hAnsi="Arial" w:cs="Arial"/>
          <w:color w:val="auto"/>
        </w:rPr>
        <w:t xml:space="preserve">osoba </w:t>
      </w:r>
      <w:r w:rsidR="00AA6EDB">
        <w:rPr>
          <w:rFonts w:ascii="Arial" w:hAnsi="Arial" w:cs="Arial"/>
          <w:color w:val="auto"/>
        </w:rPr>
        <w:t>realizująca zamówienie</w:t>
      </w:r>
      <w:r w:rsidR="0016037F">
        <w:rPr>
          <w:rFonts w:ascii="Arial" w:hAnsi="Arial" w:cs="Arial"/>
          <w:color w:val="auto"/>
        </w:rPr>
        <w:t>,</w:t>
      </w:r>
      <w:r w:rsidR="00AA6EDB">
        <w:rPr>
          <w:rFonts w:ascii="Arial" w:hAnsi="Arial" w:cs="Arial"/>
          <w:color w:val="auto"/>
        </w:rPr>
        <w:t xml:space="preserve"> </w:t>
      </w:r>
      <w:r w:rsidRPr="006C4B9C">
        <w:rPr>
          <w:rFonts w:ascii="Arial" w:hAnsi="Arial" w:cs="Arial"/>
          <w:color w:val="auto"/>
        </w:rPr>
        <w:t>w okresie ostatnich 3 lat przed u</w:t>
      </w:r>
      <w:r w:rsidR="00E4422A">
        <w:rPr>
          <w:rFonts w:ascii="Arial" w:hAnsi="Arial" w:cs="Arial"/>
          <w:color w:val="auto"/>
        </w:rPr>
        <w:t xml:space="preserve">pływem terminu składania ofert </w:t>
      </w:r>
      <w:r w:rsidRPr="006C4B9C">
        <w:rPr>
          <w:rFonts w:ascii="Arial" w:hAnsi="Arial" w:cs="Arial"/>
          <w:color w:val="auto"/>
        </w:rPr>
        <w:t xml:space="preserve">zrealizowała następujące usługi audytu wewnętrznego/kontroli z zakresu finansowania </w:t>
      </w:r>
      <w:r w:rsidRPr="008B1F4E">
        <w:rPr>
          <w:rFonts w:ascii="Arial" w:hAnsi="Arial" w:cs="Arial"/>
          <w:color w:val="auto"/>
        </w:rPr>
        <w:t>zadań oświatowych</w:t>
      </w:r>
      <w:r w:rsidR="00E4422A">
        <w:rPr>
          <w:rFonts w:ascii="Arial" w:hAnsi="Arial" w:cs="Arial"/>
          <w:color w:val="auto"/>
        </w:rPr>
        <w:t xml:space="preserve"> </w:t>
      </w:r>
      <w:r w:rsidRPr="008B1F4E">
        <w:rPr>
          <w:rFonts w:ascii="Arial" w:hAnsi="Arial" w:cs="Arial"/>
          <w:color w:val="auto"/>
        </w:rPr>
        <w:t>na</w:t>
      </w:r>
      <w:r w:rsidRPr="006C4B9C">
        <w:rPr>
          <w:rFonts w:ascii="Arial" w:hAnsi="Arial" w:cs="Arial"/>
          <w:color w:val="auto"/>
        </w:rPr>
        <w:t xml:space="preserve"> rzecz Jednostek Samorządu Terytorialnego</w:t>
      </w:r>
    </w:p>
    <w:p w:rsidR="00795D84" w:rsidRPr="00412B48" w:rsidRDefault="00795D84" w:rsidP="00795D84">
      <w:pPr>
        <w:spacing w:line="256" w:lineRule="auto"/>
        <w:jc w:val="right"/>
        <w:rPr>
          <w:rFonts w:ascii="Arial" w:eastAsia="Arial" w:hAnsi="Arial" w:cs="Arial"/>
          <w:b/>
          <w:sz w:val="20"/>
          <w:szCs w:val="20"/>
        </w:rPr>
      </w:pPr>
    </w:p>
    <w:p w:rsidR="00795D84" w:rsidRPr="00412B48" w:rsidRDefault="00795D84" w:rsidP="00795D84">
      <w:pPr>
        <w:ind w:right="50"/>
        <w:jc w:val="center"/>
        <w:rPr>
          <w:rFonts w:ascii="Arial" w:eastAsia="Tahoma" w:hAnsi="Arial" w:cs="Arial"/>
        </w:rPr>
      </w:pPr>
      <w:r w:rsidRPr="00412B48">
        <w:rPr>
          <w:rFonts w:ascii="Arial" w:hAnsi="Arial" w:cs="Arial"/>
        </w:rPr>
        <w:t xml:space="preserve">dotyczy zamówienia publicznego pn.  </w:t>
      </w:r>
    </w:p>
    <w:p w:rsidR="00795D84" w:rsidRPr="00412B48" w:rsidRDefault="00795D84" w:rsidP="00795D84">
      <w:pPr>
        <w:jc w:val="center"/>
        <w:rPr>
          <w:rFonts w:ascii="Arial" w:hAnsi="Arial" w:cs="Arial"/>
          <w:b/>
          <w:bCs/>
          <w:sz w:val="22"/>
          <w:szCs w:val="26"/>
        </w:rPr>
      </w:pPr>
      <w:r w:rsidRPr="00412B48">
        <w:rPr>
          <w:rFonts w:ascii="Arial" w:hAnsi="Arial" w:cs="Arial"/>
          <w:b/>
          <w:bCs/>
          <w:sz w:val="22"/>
          <w:szCs w:val="26"/>
        </w:rPr>
        <w:t>„</w:t>
      </w:r>
      <w:r w:rsidRPr="00412B48">
        <w:rPr>
          <w:rFonts w:ascii="Arial" w:hAnsi="Arial" w:cs="Arial"/>
          <w:b/>
          <w:i/>
          <w:sz w:val="22"/>
          <w:szCs w:val="22"/>
        </w:rPr>
        <w:t>Prowadzenie audytu wewnętrznego w Urzędzie Miejskim w Resku</w:t>
      </w:r>
      <w:r w:rsidRPr="00412B48">
        <w:rPr>
          <w:rFonts w:ascii="Arial" w:hAnsi="Arial" w:cs="Arial"/>
          <w:b/>
          <w:bCs/>
          <w:sz w:val="22"/>
          <w:szCs w:val="26"/>
        </w:rPr>
        <w:t>”</w:t>
      </w:r>
    </w:p>
    <w:p w:rsidR="00795D84" w:rsidRPr="00412B48" w:rsidRDefault="00795D84" w:rsidP="00795D84">
      <w:pPr>
        <w:spacing w:line="256" w:lineRule="auto"/>
        <w:ind w:right="50"/>
        <w:jc w:val="center"/>
        <w:rPr>
          <w:rFonts w:ascii="Arial" w:hAnsi="Arial" w:cs="Arial"/>
          <w:b/>
          <w:bCs/>
          <w:sz w:val="22"/>
          <w:szCs w:val="26"/>
        </w:rPr>
      </w:pPr>
    </w:p>
    <w:tbl>
      <w:tblPr>
        <w:tblStyle w:val="TableGrid"/>
        <w:tblW w:w="7727" w:type="dxa"/>
        <w:jc w:val="center"/>
        <w:tblInd w:w="0" w:type="dxa"/>
        <w:tblCellMar>
          <w:top w:w="42" w:type="dxa"/>
          <w:left w:w="64" w:type="dxa"/>
        </w:tblCellMar>
        <w:tblLook w:val="04A0" w:firstRow="1" w:lastRow="0" w:firstColumn="1" w:lastColumn="0" w:noHBand="0" w:noVBand="1"/>
      </w:tblPr>
      <w:tblGrid>
        <w:gridCol w:w="420"/>
        <w:gridCol w:w="1903"/>
        <w:gridCol w:w="1966"/>
        <w:gridCol w:w="747"/>
        <w:gridCol w:w="1410"/>
        <w:gridCol w:w="1281"/>
      </w:tblGrid>
      <w:tr w:rsidR="008B1F4E" w:rsidRPr="006C4B9C" w:rsidTr="008B1F4E">
        <w:trPr>
          <w:trHeight w:val="777"/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F4E" w:rsidRPr="00412B48" w:rsidRDefault="008B1F4E" w:rsidP="003A5817">
            <w:pPr>
              <w:spacing w:line="254" w:lineRule="auto"/>
              <w:ind w:right="61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LP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 xml:space="preserve">Nazwa Zamawiającego </w:t>
            </w:r>
            <w:r w:rsidRPr="006C4B9C">
              <w:rPr>
                <w:sz w:val="14"/>
                <w:szCs w:val="14"/>
              </w:rPr>
              <w:t xml:space="preserve"> </w:t>
            </w:r>
            <w:r w:rsidRPr="006C4B9C">
              <w:rPr>
                <w:rFonts w:ascii="Arial" w:hAnsi="Arial" w:cs="Arial"/>
                <w:sz w:val="14"/>
                <w:szCs w:val="14"/>
              </w:rPr>
              <w:t>(nazwa JST, adres, nr telefonu</w:t>
            </w:r>
          </w:p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>do kontaktu) T)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>Nazwa zadania audytowego, określenie usługi z krótkim opisem</w:t>
            </w:r>
          </w:p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>i podaniem podstawowych parametrów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F4E" w:rsidRPr="006C4B9C" w:rsidRDefault="008B1F4E" w:rsidP="006C4B9C">
            <w:pPr>
              <w:spacing w:line="254" w:lineRule="auto"/>
              <w:jc w:val="center"/>
              <w:rPr>
                <w:rFonts w:ascii="Arial" w:eastAsia="Tahoma" w:hAnsi="Arial" w:cs="Arial"/>
                <w:color w:val="000000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>Wartość</w:t>
            </w:r>
          </w:p>
          <w:p w:rsidR="008B1F4E" w:rsidRPr="006C4B9C" w:rsidRDefault="008B1F4E" w:rsidP="006C4B9C">
            <w:pPr>
              <w:spacing w:line="254" w:lineRule="auto"/>
              <w:ind w:right="122"/>
              <w:jc w:val="center"/>
              <w:rPr>
                <w:rFonts w:ascii="Arial" w:eastAsia="Tahoma" w:hAnsi="Arial" w:cs="Arial"/>
                <w:color w:val="000000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>Usługi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4E" w:rsidRPr="006C4B9C" w:rsidRDefault="008B1F4E" w:rsidP="006C4B9C">
            <w:pPr>
              <w:spacing w:line="254" w:lineRule="auto"/>
              <w:ind w:left="43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B1F4E" w:rsidRPr="006C4B9C" w:rsidRDefault="008B1F4E" w:rsidP="006C4B9C">
            <w:pPr>
              <w:spacing w:line="254" w:lineRule="auto"/>
              <w:ind w:left="43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B1F4E" w:rsidRPr="006C4B9C" w:rsidRDefault="008B1F4E" w:rsidP="006C4B9C">
            <w:pPr>
              <w:spacing w:line="254" w:lineRule="auto"/>
              <w:ind w:left="43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B1F4E" w:rsidRPr="006C4B9C" w:rsidRDefault="008B1F4E" w:rsidP="006C4B9C">
            <w:pPr>
              <w:spacing w:line="254" w:lineRule="auto"/>
              <w:ind w:left="4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4B9C">
              <w:rPr>
                <w:rFonts w:ascii="Arial" w:hAnsi="Arial" w:cs="Arial"/>
                <w:sz w:val="14"/>
                <w:szCs w:val="14"/>
              </w:rPr>
              <w:t>Termin realizacji (od do)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8B1F4E" w:rsidRPr="006C4B9C" w:rsidRDefault="008B1F4E" w:rsidP="006C4B9C">
            <w:pPr>
              <w:spacing w:line="254" w:lineRule="auto"/>
              <w:ind w:left="43"/>
              <w:jc w:val="center"/>
              <w:rPr>
                <w:rFonts w:ascii="Arial" w:eastAsia="Tahoma" w:hAnsi="Arial" w:cs="Arial"/>
                <w:color w:val="000000"/>
                <w:sz w:val="14"/>
                <w:szCs w:val="14"/>
              </w:rPr>
            </w:pPr>
            <w:r w:rsidRPr="006C4B9C">
              <w:rPr>
                <w:rFonts w:ascii="Arial" w:eastAsia="Tahoma" w:hAnsi="Arial" w:cs="Arial"/>
                <w:color w:val="000000"/>
                <w:sz w:val="14"/>
                <w:szCs w:val="14"/>
              </w:rPr>
              <w:t>Ilość zadań zakończonych</w:t>
            </w:r>
          </w:p>
        </w:tc>
      </w:tr>
      <w:tr w:rsidR="008B1F4E" w:rsidRPr="00412B48" w:rsidTr="0016037F">
        <w:trPr>
          <w:trHeight w:val="907"/>
          <w:jc w:val="center"/>
        </w:trPr>
        <w:tc>
          <w:tcPr>
            <w:tcW w:w="4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5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  <w:b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8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1F4E" w:rsidRPr="00412B48" w:rsidRDefault="008B1F4E" w:rsidP="003A5817">
            <w:pPr>
              <w:spacing w:line="254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B1F4E" w:rsidRPr="00412B48" w:rsidTr="0016037F">
        <w:trPr>
          <w:trHeight w:val="1070"/>
          <w:jc w:val="center"/>
        </w:trPr>
        <w:tc>
          <w:tcPr>
            <w:tcW w:w="4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5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  <w:b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8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1F4E" w:rsidRPr="00412B48" w:rsidRDefault="008B1F4E" w:rsidP="003A5817">
            <w:pPr>
              <w:spacing w:line="254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B1F4E" w:rsidRPr="00412B48" w:rsidTr="0016037F">
        <w:trPr>
          <w:trHeight w:val="1094"/>
          <w:jc w:val="center"/>
        </w:trPr>
        <w:tc>
          <w:tcPr>
            <w:tcW w:w="4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5" w:right="39"/>
              <w:jc w:val="center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  <w:b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eastAsia="Tahoma" w:hAnsi="Arial" w:cs="Arial"/>
                <w:color w:val="000000"/>
                <w:sz w:val="19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8B1F4E" w:rsidRPr="00412B48" w:rsidRDefault="008B1F4E" w:rsidP="003A5817">
            <w:pPr>
              <w:spacing w:line="254" w:lineRule="auto"/>
              <w:ind w:left="3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ind w:left="8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1F4E" w:rsidRPr="00412B48" w:rsidRDefault="008B1F4E" w:rsidP="003A5817">
            <w:pPr>
              <w:spacing w:line="254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B1F4E" w:rsidRPr="00412B48" w:rsidRDefault="008B1F4E" w:rsidP="003A5817">
            <w:pPr>
              <w:spacing w:line="254" w:lineRule="auto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795D84" w:rsidRPr="00412B48" w:rsidRDefault="00795D84" w:rsidP="00795D84">
      <w:pPr>
        <w:ind w:left="-15"/>
        <w:rPr>
          <w:rFonts w:ascii="Arial" w:eastAsia="Tahoma" w:hAnsi="Arial" w:cs="Arial"/>
          <w:color w:val="000000"/>
          <w:sz w:val="19"/>
          <w:szCs w:val="22"/>
        </w:rPr>
      </w:pPr>
      <w:r w:rsidRPr="00412B48">
        <w:rPr>
          <w:rFonts w:ascii="Arial" w:hAnsi="Arial" w:cs="Arial"/>
        </w:rPr>
        <w:t>Do niniejszego wykazu załączam dowody potwierdzające, że usługi zostały wykonane należycie lub są realizowane należycie (referencje).</w:t>
      </w:r>
    </w:p>
    <w:tbl>
      <w:tblPr>
        <w:tblStyle w:val="TableGrid"/>
        <w:tblW w:w="9498" w:type="dxa"/>
        <w:tblInd w:w="0" w:type="dxa"/>
        <w:tblLook w:val="04A0" w:firstRow="1" w:lastRow="0" w:firstColumn="1" w:lastColumn="0" w:noHBand="0" w:noVBand="1"/>
      </w:tblPr>
      <w:tblGrid>
        <w:gridCol w:w="4771"/>
        <w:gridCol w:w="4727"/>
      </w:tblGrid>
      <w:tr w:rsidR="00795D84" w:rsidRPr="00412B48" w:rsidTr="00795D84">
        <w:trPr>
          <w:trHeight w:val="1407"/>
        </w:trPr>
        <w:tc>
          <w:tcPr>
            <w:tcW w:w="4771" w:type="dxa"/>
            <w:hideMark/>
          </w:tcPr>
          <w:p w:rsidR="008B1F4E" w:rsidRDefault="00795D84" w:rsidP="00262A3C">
            <w:pPr>
              <w:spacing w:after="92" w:line="254" w:lineRule="auto"/>
              <w:rPr>
                <w:rFonts w:ascii="Arial" w:hAnsi="Arial" w:cs="Arial"/>
                <w:b/>
              </w:rPr>
            </w:pPr>
            <w:r w:rsidRPr="00412B48">
              <w:rPr>
                <w:rFonts w:ascii="Arial" w:hAnsi="Arial" w:cs="Arial"/>
                <w:b/>
              </w:rPr>
              <w:t xml:space="preserve"> </w:t>
            </w:r>
          </w:p>
          <w:p w:rsidR="00795D84" w:rsidRPr="00412B48" w:rsidRDefault="00795D84" w:rsidP="00262A3C">
            <w:pPr>
              <w:spacing w:after="92" w:line="254" w:lineRule="auto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</w:rPr>
              <w:t xml:space="preserve">………………………………………………… </w:t>
            </w:r>
          </w:p>
          <w:p w:rsidR="00795D84" w:rsidRPr="00412B48" w:rsidRDefault="00795D84" w:rsidP="003A5817">
            <w:pPr>
              <w:spacing w:line="254" w:lineRule="auto"/>
              <w:ind w:left="1066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 xml:space="preserve">Miejscowość, data </w:t>
            </w:r>
          </w:p>
        </w:tc>
        <w:tc>
          <w:tcPr>
            <w:tcW w:w="4727" w:type="dxa"/>
            <w:hideMark/>
          </w:tcPr>
          <w:p w:rsidR="00795D84" w:rsidRPr="00412B48" w:rsidRDefault="00795D84" w:rsidP="003A5817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</w:p>
          <w:p w:rsidR="00795D84" w:rsidRPr="00412B48" w:rsidRDefault="00795D84" w:rsidP="003A5817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</w:p>
          <w:p w:rsidR="00E4422A" w:rsidRDefault="00795D84" w:rsidP="003A5817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</w:rPr>
              <w:t xml:space="preserve"> </w:t>
            </w:r>
          </w:p>
          <w:p w:rsidR="00795D84" w:rsidRPr="00412B48" w:rsidRDefault="00795D84" w:rsidP="003A5817">
            <w:pPr>
              <w:spacing w:after="63" w:line="254" w:lineRule="auto"/>
              <w:ind w:right="125"/>
              <w:rPr>
                <w:rFonts w:ascii="Arial" w:hAnsi="Arial" w:cs="Arial"/>
              </w:rPr>
            </w:pPr>
            <w:r w:rsidRPr="00412B48">
              <w:rPr>
                <w:rFonts w:ascii="Arial" w:hAnsi="Arial" w:cs="Arial"/>
                <w:sz w:val="15"/>
              </w:rPr>
              <w:t xml:space="preserve">............................................................................. </w:t>
            </w:r>
          </w:p>
          <w:p w:rsidR="00795D84" w:rsidRPr="00412B48" w:rsidRDefault="00795D84" w:rsidP="003A5817">
            <w:pPr>
              <w:spacing w:line="254" w:lineRule="auto"/>
              <w:ind w:right="57"/>
              <w:jc w:val="both"/>
              <w:rPr>
                <w:rFonts w:ascii="Arial" w:eastAsia="Tahoma" w:hAnsi="Arial" w:cs="Arial"/>
                <w:color w:val="000000"/>
                <w:sz w:val="19"/>
                <w:szCs w:val="22"/>
              </w:rPr>
            </w:pPr>
            <w:r w:rsidRPr="00412B48">
              <w:rPr>
                <w:rFonts w:ascii="Arial" w:hAnsi="Arial" w:cs="Arial"/>
                <w:sz w:val="15"/>
              </w:rPr>
              <w:t>pieczęć i podpis upoważnionych przedstawicieli Wykonawcy</w:t>
            </w:r>
          </w:p>
        </w:tc>
      </w:tr>
    </w:tbl>
    <w:p w:rsidR="00A13446" w:rsidRDefault="00795D84" w:rsidP="008B1F4E">
      <w:pPr>
        <w:spacing w:line="256" w:lineRule="auto"/>
        <w:ind w:right="50"/>
        <w:jc w:val="right"/>
        <w:rPr>
          <w:rFonts w:ascii="Arial" w:eastAsia="Times New Roman" w:hAnsi="Arial" w:cs="Arial"/>
          <w:kern w:val="0"/>
          <w:sz w:val="22"/>
          <w:szCs w:val="22"/>
        </w:rPr>
      </w:pPr>
      <w:r w:rsidRPr="00412B48">
        <w:rPr>
          <w:rFonts w:eastAsia="Courier New" w:cstheme="minorHAnsi"/>
          <w:color w:val="FF0000"/>
          <w:sz w:val="18"/>
        </w:rPr>
        <w:t>uzupełniony dokument należy podpisać odręcznie (skan)</w:t>
      </w:r>
      <w:r w:rsidRPr="00412B48">
        <w:rPr>
          <w:rFonts w:eastAsia="Courier New" w:cstheme="minorHAnsi"/>
          <w:color w:val="FF0000"/>
          <w:sz w:val="18"/>
        </w:rPr>
        <w:br/>
        <w:t xml:space="preserve"> lub kwalifikowanym podpisem elektronicznym, </w:t>
      </w:r>
      <w:r w:rsidRPr="00412B48">
        <w:rPr>
          <w:rFonts w:eastAsia="Courier New" w:cstheme="minorHAnsi"/>
          <w:color w:val="FF0000"/>
          <w:sz w:val="18"/>
        </w:rPr>
        <w:br/>
        <w:t>lub podpisem zaufanym, lub podpisem osobistym</w:t>
      </w:r>
    </w:p>
    <w:sectPr w:rsidR="00A13446" w:rsidSect="00F37525">
      <w:footerReference w:type="default" r:id="rId16"/>
      <w:pgSz w:w="11906" w:h="16838"/>
      <w:pgMar w:top="851" w:right="991" w:bottom="1276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B4" w:rsidRDefault="00A968B4" w:rsidP="006B110F">
      <w:r>
        <w:separator/>
      </w:r>
    </w:p>
  </w:endnote>
  <w:endnote w:type="continuationSeparator" w:id="0">
    <w:p w:rsidR="00A968B4" w:rsidRDefault="00A968B4" w:rsidP="006B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722927"/>
      <w:docPartObj>
        <w:docPartGallery w:val="Page Numbers (Bottom of Page)"/>
        <w:docPartUnique/>
      </w:docPartObj>
    </w:sdtPr>
    <w:sdtEndPr/>
    <w:sdtContent>
      <w:p w:rsidR="006B110F" w:rsidRDefault="006B11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899">
          <w:rPr>
            <w:noProof/>
          </w:rPr>
          <w:t>8</w:t>
        </w:r>
        <w:r>
          <w:fldChar w:fldCharType="end"/>
        </w:r>
      </w:p>
    </w:sdtContent>
  </w:sdt>
  <w:p w:rsidR="006B110F" w:rsidRDefault="006B11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B4" w:rsidRDefault="00A968B4" w:rsidP="006B110F">
      <w:r>
        <w:separator/>
      </w:r>
    </w:p>
  </w:footnote>
  <w:footnote w:type="continuationSeparator" w:id="0">
    <w:p w:rsidR="00A968B4" w:rsidRDefault="00A968B4" w:rsidP="006B1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C46A9750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 w:hint="default"/>
        <w:b w:val="0"/>
      </w:r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3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1"/>
    <w:multiLevelType w:val="multilevel"/>
    <w:tmpl w:val="D52CB39A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12"/>
    <w:multiLevelType w:val="multilevel"/>
    <w:tmpl w:val="03EA8554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  <w:sz w:val="24"/>
        <w:szCs w:val="24"/>
      </w:rPr>
    </w:lvl>
  </w:abstractNum>
  <w:abstractNum w:abstractNumId="8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</w:lvl>
  </w:abstractNum>
  <w:abstractNum w:abstractNumId="9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</w:lvl>
  </w:abstractNum>
  <w:abstractNum w:abstractNumId="10">
    <w:nsid w:val="0000001A"/>
    <w:multiLevelType w:val="singleLevel"/>
    <w:tmpl w:val="0000001A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3">
    <w:nsid w:val="00000026"/>
    <w:multiLevelType w:val="singleLevel"/>
    <w:tmpl w:val="00000026"/>
    <w:name w:val="WW8Num4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>
    <w:nsid w:val="0000002F"/>
    <w:multiLevelType w:val="singleLevel"/>
    <w:tmpl w:val="0000002F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b w:val="0"/>
        <w:i w:val="0"/>
      </w:rPr>
    </w:lvl>
  </w:abstractNum>
  <w:abstractNum w:abstractNumId="15">
    <w:nsid w:val="00000030"/>
    <w:multiLevelType w:val="singleLevel"/>
    <w:tmpl w:val="00000030"/>
    <w:name w:val="WW8Num51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16">
    <w:nsid w:val="00000036"/>
    <w:multiLevelType w:val="singleLevel"/>
    <w:tmpl w:val="00000036"/>
    <w:name w:val="WW8Num5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7">
    <w:nsid w:val="00000037"/>
    <w:multiLevelType w:val="multilevel"/>
    <w:tmpl w:val="E4029CB8"/>
    <w:name w:val="WW8Num59"/>
    <w:lvl w:ilvl="0">
      <w:start w:val="1"/>
      <w:numFmt w:val="decimal"/>
      <w:lvlText w:val="%1) "/>
      <w:lvlJc w:val="left"/>
      <w:pPr>
        <w:tabs>
          <w:tab w:val="num" w:pos="5027"/>
        </w:tabs>
        <w:ind w:left="5747" w:hanging="360"/>
      </w:pPr>
      <w:rPr>
        <w:rFonts w:ascii="Arial" w:hAnsi="Arial" w:cs="Arial"/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476"/>
        </w:tabs>
        <w:ind w:left="1476" w:hanging="396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8">
    <w:nsid w:val="0000003A"/>
    <w:multiLevelType w:val="singleLevel"/>
    <w:tmpl w:val="0000003A"/>
    <w:name w:val="WW8Num6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19">
    <w:nsid w:val="0000003B"/>
    <w:multiLevelType w:val="singleLevel"/>
    <w:tmpl w:val="0000003B"/>
    <w:name w:val="WW8Num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0">
    <w:nsid w:val="0000003C"/>
    <w:multiLevelType w:val="singleLevel"/>
    <w:tmpl w:val="0000003C"/>
    <w:name w:val="WW8Num6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1">
    <w:nsid w:val="0000003E"/>
    <w:multiLevelType w:val="singleLevel"/>
    <w:tmpl w:val="0000003E"/>
    <w:name w:val="WW8Num6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</w:abstractNum>
  <w:abstractNum w:abstractNumId="22">
    <w:nsid w:val="0000003F"/>
    <w:multiLevelType w:val="multilevel"/>
    <w:tmpl w:val="5D004EFE"/>
    <w:name w:val="WW8Num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>
    <w:nsid w:val="00000042"/>
    <w:multiLevelType w:val="multilevel"/>
    <w:tmpl w:val="00000042"/>
    <w:name w:val="WW8Num7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43"/>
    <w:multiLevelType w:val="multilevel"/>
    <w:tmpl w:val="00000043"/>
    <w:name w:val="WW8Num73"/>
    <w:lvl w:ilvl="0">
      <w:start w:val="1"/>
      <w:numFmt w:val="decimal"/>
      <w:lvlText w:val="%1)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5">
    <w:nsid w:val="00000049"/>
    <w:multiLevelType w:val="singleLevel"/>
    <w:tmpl w:val="00000049"/>
    <w:name w:val="WW8Num82"/>
    <w:lvl w:ilvl="0">
      <w:start w:val="2"/>
      <w:numFmt w:val="decimal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26">
    <w:nsid w:val="0000004B"/>
    <w:multiLevelType w:val="multilevel"/>
    <w:tmpl w:val="0000004B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eastAsia="Times New Roman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7">
    <w:nsid w:val="0000004C"/>
    <w:multiLevelType w:val="multilevel"/>
    <w:tmpl w:val="0000004C"/>
    <w:name w:val="WW8Num8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>
    <w:nsid w:val="0000004D"/>
    <w:multiLevelType w:val="singleLevel"/>
    <w:tmpl w:val="0000004D"/>
    <w:name w:val="WW8Num86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</w:lvl>
  </w:abstractNum>
  <w:abstractNum w:abstractNumId="29">
    <w:nsid w:val="0000004F"/>
    <w:multiLevelType w:val="singleLevel"/>
    <w:tmpl w:val="0000004F"/>
    <w:name w:val="WW8Num88"/>
    <w:lvl w:ilvl="0">
      <w:start w:val="2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OpenSymbol" w:hAnsi="OpenSymbol"/>
      </w:rPr>
    </w:lvl>
  </w:abstractNum>
  <w:abstractNum w:abstractNumId="30">
    <w:nsid w:val="00000050"/>
    <w:multiLevelType w:val="singleLevel"/>
    <w:tmpl w:val="00000050"/>
    <w:name w:val="WW8Num89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1">
    <w:nsid w:val="121569B8"/>
    <w:multiLevelType w:val="hybridMultilevel"/>
    <w:tmpl w:val="B8CCF228"/>
    <w:lvl w:ilvl="0" w:tplc="926812C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8AC38A9"/>
    <w:multiLevelType w:val="hybridMultilevel"/>
    <w:tmpl w:val="CB563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4066AD"/>
    <w:multiLevelType w:val="hybridMultilevel"/>
    <w:tmpl w:val="87F2CF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650596C"/>
    <w:multiLevelType w:val="hybridMultilevel"/>
    <w:tmpl w:val="B9A467E0"/>
    <w:lvl w:ilvl="0" w:tplc="906289F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754687"/>
    <w:multiLevelType w:val="hybridMultilevel"/>
    <w:tmpl w:val="16C27654"/>
    <w:lvl w:ilvl="0" w:tplc="D91A4DC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011E48"/>
    <w:multiLevelType w:val="multilevel"/>
    <w:tmpl w:val="D150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7DC5C7A"/>
    <w:multiLevelType w:val="hybridMultilevel"/>
    <w:tmpl w:val="421213A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582B3B45"/>
    <w:multiLevelType w:val="multilevel"/>
    <w:tmpl w:val="EC1E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9428DF"/>
    <w:multiLevelType w:val="hybridMultilevel"/>
    <w:tmpl w:val="1A04947C"/>
    <w:lvl w:ilvl="0" w:tplc="F5D6949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31A1B2D"/>
    <w:multiLevelType w:val="multilevel"/>
    <w:tmpl w:val="61A8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36E4FCD"/>
    <w:multiLevelType w:val="multilevel"/>
    <w:tmpl w:val="6026E6FE"/>
    <w:styleLink w:val="WW8Num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/>
        <w:bCs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679103DB"/>
    <w:multiLevelType w:val="hybridMultilevel"/>
    <w:tmpl w:val="D9285886"/>
    <w:lvl w:ilvl="0" w:tplc="944212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A2526F"/>
    <w:multiLevelType w:val="multilevel"/>
    <w:tmpl w:val="528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034DFA"/>
    <w:multiLevelType w:val="multilevel"/>
    <w:tmpl w:val="6646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41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/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33"/>
  </w:num>
  <w:num w:numId="7">
    <w:abstractNumId w:val="39"/>
  </w:num>
  <w:num w:numId="8">
    <w:abstractNumId w:val="34"/>
  </w:num>
  <w:num w:numId="9">
    <w:abstractNumId w:val="35"/>
  </w:num>
  <w:num w:numId="10">
    <w:abstractNumId w:val="37"/>
  </w:num>
  <w:num w:numId="11">
    <w:abstractNumId w:val="31"/>
  </w:num>
  <w:num w:numId="12">
    <w:abstractNumId w:val="32"/>
  </w:num>
  <w:num w:numId="13">
    <w:abstractNumId w:val="38"/>
  </w:num>
  <w:num w:numId="14">
    <w:abstractNumId w:val="40"/>
  </w:num>
  <w:num w:numId="15">
    <w:abstractNumId w:val="43"/>
  </w:num>
  <w:num w:numId="16">
    <w:abstractNumId w:val="44"/>
  </w:num>
  <w:num w:numId="17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07"/>
    <w:rsid w:val="00002075"/>
    <w:rsid w:val="000221B3"/>
    <w:rsid w:val="000248C6"/>
    <w:rsid w:val="000435C7"/>
    <w:rsid w:val="00047C32"/>
    <w:rsid w:val="00050F6E"/>
    <w:rsid w:val="0005537A"/>
    <w:rsid w:val="0006535C"/>
    <w:rsid w:val="00073869"/>
    <w:rsid w:val="00074224"/>
    <w:rsid w:val="00084795"/>
    <w:rsid w:val="00094ACF"/>
    <w:rsid w:val="00097F33"/>
    <w:rsid w:val="000E47B2"/>
    <w:rsid w:val="000F56C5"/>
    <w:rsid w:val="000F60AC"/>
    <w:rsid w:val="0010020C"/>
    <w:rsid w:val="00100C71"/>
    <w:rsid w:val="0011565E"/>
    <w:rsid w:val="00142F67"/>
    <w:rsid w:val="00150984"/>
    <w:rsid w:val="001515B7"/>
    <w:rsid w:val="00156004"/>
    <w:rsid w:val="0016037F"/>
    <w:rsid w:val="0017205E"/>
    <w:rsid w:val="00190F0A"/>
    <w:rsid w:val="001B13CA"/>
    <w:rsid w:val="001D167A"/>
    <w:rsid w:val="001D2FEB"/>
    <w:rsid w:val="001E60B1"/>
    <w:rsid w:val="001E7B06"/>
    <w:rsid w:val="001F70D7"/>
    <w:rsid w:val="00200236"/>
    <w:rsid w:val="002018EA"/>
    <w:rsid w:val="002349C4"/>
    <w:rsid w:val="002373D7"/>
    <w:rsid w:val="002536C7"/>
    <w:rsid w:val="00262A3C"/>
    <w:rsid w:val="0026377D"/>
    <w:rsid w:val="00266FA8"/>
    <w:rsid w:val="002C15F8"/>
    <w:rsid w:val="002E0104"/>
    <w:rsid w:val="002F059D"/>
    <w:rsid w:val="00340CD8"/>
    <w:rsid w:val="00340D1D"/>
    <w:rsid w:val="00355A7B"/>
    <w:rsid w:val="0036449C"/>
    <w:rsid w:val="00366BD4"/>
    <w:rsid w:val="00382ED1"/>
    <w:rsid w:val="003C28AC"/>
    <w:rsid w:val="003E194B"/>
    <w:rsid w:val="003F0F7B"/>
    <w:rsid w:val="00412B48"/>
    <w:rsid w:val="004177B2"/>
    <w:rsid w:val="00425F16"/>
    <w:rsid w:val="00433275"/>
    <w:rsid w:val="00462331"/>
    <w:rsid w:val="0046376C"/>
    <w:rsid w:val="0048776A"/>
    <w:rsid w:val="004A79ED"/>
    <w:rsid w:val="004A7C3D"/>
    <w:rsid w:val="004B0B21"/>
    <w:rsid w:val="004B30BE"/>
    <w:rsid w:val="004C4B4A"/>
    <w:rsid w:val="004D0107"/>
    <w:rsid w:val="004D4FB9"/>
    <w:rsid w:val="004E2797"/>
    <w:rsid w:val="00501126"/>
    <w:rsid w:val="00506A69"/>
    <w:rsid w:val="00517341"/>
    <w:rsid w:val="00517F34"/>
    <w:rsid w:val="005554E3"/>
    <w:rsid w:val="0058614A"/>
    <w:rsid w:val="00587182"/>
    <w:rsid w:val="00597C30"/>
    <w:rsid w:val="005A6496"/>
    <w:rsid w:val="005D183C"/>
    <w:rsid w:val="006020A7"/>
    <w:rsid w:val="00626AD8"/>
    <w:rsid w:val="0064303D"/>
    <w:rsid w:val="006520D9"/>
    <w:rsid w:val="006567CD"/>
    <w:rsid w:val="00656D60"/>
    <w:rsid w:val="00664EAF"/>
    <w:rsid w:val="00671899"/>
    <w:rsid w:val="006777B4"/>
    <w:rsid w:val="00677EA0"/>
    <w:rsid w:val="0068301F"/>
    <w:rsid w:val="006942D2"/>
    <w:rsid w:val="006B110F"/>
    <w:rsid w:val="006B1974"/>
    <w:rsid w:val="006C23CA"/>
    <w:rsid w:val="006C4B9C"/>
    <w:rsid w:val="006D4CBD"/>
    <w:rsid w:val="006F2C91"/>
    <w:rsid w:val="00731389"/>
    <w:rsid w:val="00757FAA"/>
    <w:rsid w:val="00767223"/>
    <w:rsid w:val="00782C4C"/>
    <w:rsid w:val="00792599"/>
    <w:rsid w:val="00795D84"/>
    <w:rsid w:val="007A08F5"/>
    <w:rsid w:val="007D64F8"/>
    <w:rsid w:val="007D7414"/>
    <w:rsid w:val="00800935"/>
    <w:rsid w:val="00803E8B"/>
    <w:rsid w:val="00831460"/>
    <w:rsid w:val="00831F36"/>
    <w:rsid w:val="00843E99"/>
    <w:rsid w:val="008631F2"/>
    <w:rsid w:val="00875348"/>
    <w:rsid w:val="0089095A"/>
    <w:rsid w:val="00892C4A"/>
    <w:rsid w:val="008A684F"/>
    <w:rsid w:val="008B1D20"/>
    <w:rsid w:val="008B1F4E"/>
    <w:rsid w:val="008B3FC8"/>
    <w:rsid w:val="008C484E"/>
    <w:rsid w:val="008D7DCD"/>
    <w:rsid w:val="0091775B"/>
    <w:rsid w:val="009301C4"/>
    <w:rsid w:val="00950212"/>
    <w:rsid w:val="00952930"/>
    <w:rsid w:val="009556DA"/>
    <w:rsid w:val="00980D47"/>
    <w:rsid w:val="00994DF5"/>
    <w:rsid w:val="0099697F"/>
    <w:rsid w:val="009A140F"/>
    <w:rsid w:val="009D376F"/>
    <w:rsid w:val="009D49BE"/>
    <w:rsid w:val="009E54B4"/>
    <w:rsid w:val="009F0340"/>
    <w:rsid w:val="00A034F6"/>
    <w:rsid w:val="00A100E7"/>
    <w:rsid w:val="00A13446"/>
    <w:rsid w:val="00A16B8B"/>
    <w:rsid w:val="00A27EF8"/>
    <w:rsid w:val="00A36D0F"/>
    <w:rsid w:val="00A42EA9"/>
    <w:rsid w:val="00A53D45"/>
    <w:rsid w:val="00A56D2C"/>
    <w:rsid w:val="00A968B4"/>
    <w:rsid w:val="00AA1F63"/>
    <w:rsid w:val="00AA6EDB"/>
    <w:rsid w:val="00AD7F4A"/>
    <w:rsid w:val="00AE4E99"/>
    <w:rsid w:val="00B06246"/>
    <w:rsid w:val="00B06E2A"/>
    <w:rsid w:val="00B12D10"/>
    <w:rsid w:val="00B25A49"/>
    <w:rsid w:val="00B36AA6"/>
    <w:rsid w:val="00B50D44"/>
    <w:rsid w:val="00B570D6"/>
    <w:rsid w:val="00B81805"/>
    <w:rsid w:val="00B86B63"/>
    <w:rsid w:val="00B942BC"/>
    <w:rsid w:val="00B97127"/>
    <w:rsid w:val="00BD1200"/>
    <w:rsid w:val="00BD2FFC"/>
    <w:rsid w:val="00BD70C2"/>
    <w:rsid w:val="00BF528A"/>
    <w:rsid w:val="00BF75B6"/>
    <w:rsid w:val="00C03EDE"/>
    <w:rsid w:val="00C1677D"/>
    <w:rsid w:val="00C30FF4"/>
    <w:rsid w:val="00C47D26"/>
    <w:rsid w:val="00C70C36"/>
    <w:rsid w:val="00C77149"/>
    <w:rsid w:val="00C808C1"/>
    <w:rsid w:val="00CB2C19"/>
    <w:rsid w:val="00CB6F60"/>
    <w:rsid w:val="00CC4139"/>
    <w:rsid w:val="00CC7F57"/>
    <w:rsid w:val="00CD1F76"/>
    <w:rsid w:val="00CD2ED6"/>
    <w:rsid w:val="00CE6B00"/>
    <w:rsid w:val="00CF4719"/>
    <w:rsid w:val="00D075CD"/>
    <w:rsid w:val="00D14918"/>
    <w:rsid w:val="00D21CB7"/>
    <w:rsid w:val="00D55A1A"/>
    <w:rsid w:val="00D64A7D"/>
    <w:rsid w:val="00D704B1"/>
    <w:rsid w:val="00D96425"/>
    <w:rsid w:val="00DB492D"/>
    <w:rsid w:val="00DF0426"/>
    <w:rsid w:val="00DF406A"/>
    <w:rsid w:val="00E01B39"/>
    <w:rsid w:val="00E27A60"/>
    <w:rsid w:val="00E4422A"/>
    <w:rsid w:val="00E632D8"/>
    <w:rsid w:val="00E636CF"/>
    <w:rsid w:val="00E715A6"/>
    <w:rsid w:val="00EA1A34"/>
    <w:rsid w:val="00EA47D0"/>
    <w:rsid w:val="00EA56FF"/>
    <w:rsid w:val="00EA5BB2"/>
    <w:rsid w:val="00EC7107"/>
    <w:rsid w:val="00ED4127"/>
    <w:rsid w:val="00EF00CA"/>
    <w:rsid w:val="00F1606C"/>
    <w:rsid w:val="00F221A1"/>
    <w:rsid w:val="00F3337B"/>
    <w:rsid w:val="00F37525"/>
    <w:rsid w:val="00F61B22"/>
    <w:rsid w:val="00F6721A"/>
    <w:rsid w:val="00F70D15"/>
    <w:rsid w:val="00F77AFF"/>
    <w:rsid w:val="00F931D7"/>
    <w:rsid w:val="00F97F77"/>
    <w:rsid w:val="00FA5C80"/>
    <w:rsid w:val="00FA7A0B"/>
    <w:rsid w:val="00FB7BD5"/>
    <w:rsid w:val="00FD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A7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1974"/>
    <w:pPr>
      <w:keepNext/>
      <w:widowControl/>
      <w:tabs>
        <w:tab w:val="num" w:pos="360"/>
      </w:tabs>
      <w:autoSpaceDN/>
      <w:spacing w:before="240" w:after="60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19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D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710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EC7107"/>
    <w:pPr>
      <w:spacing w:after="120"/>
    </w:pPr>
  </w:style>
  <w:style w:type="character" w:styleId="Hipercze">
    <w:name w:val="Hyperlink"/>
    <w:basedOn w:val="Domylnaczcionkaakapitu"/>
    <w:uiPriority w:val="99"/>
    <w:unhideWhenUsed/>
    <w:rsid w:val="00EC7107"/>
    <w:rPr>
      <w:color w:val="0000FF"/>
      <w:u w:val="single"/>
    </w:rPr>
  </w:style>
  <w:style w:type="numbering" w:customStyle="1" w:styleId="WW8Num4">
    <w:name w:val="WW8Num4"/>
    <w:rsid w:val="00EC7107"/>
    <w:pPr>
      <w:numPr>
        <w:numId w:val="1"/>
      </w:numPr>
    </w:pPr>
  </w:style>
  <w:style w:type="table" w:styleId="Tabela-Siatka">
    <w:name w:val="Table Grid"/>
    <w:basedOn w:val="Standardowy"/>
    <w:uiPriority w:val="59"/>
    <w:rsid w:val="00355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C41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7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A7D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customStyle="1" w:styleId="Tekstpodstawowy32">
    <w:name w:val="Tekst podstawowy 32"/>
    <w:basedOn w:val="Normalny"/>
    <w:rsid w:val="0036449C"/>
    <w:pPr>
      <w:widowControl/>
      <w:autoSpaceDN/>
      <w:spacing w:after="120"/>
    </w:pPr>
    <w:rPr>
      <w:rFonts w:eastAsia="Times New Roman" w:cs="Times New Roman"/>
      <w:kern w:val="0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6B197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unhideWhenUsed/>
    <w:rsid w:val="006B1974"/>
    <w:pPr>
      <w:widowControl/>
      <w:autoSpaceDN/>
    </w:pPr>
    <w:rPr>
      <w:rFonts w:eastAsia="Times New Roman" w:cs="Times New Roman"/>
      <w:i/>
      <w:iCs/>
      <w:kern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19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1974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B1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B1974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B1974"/>
    <w:pPr>
      <w:widowControl/>
      <w:autoSpaceDN/>
      <w:spacing w:after="120" w:line="480" w:lineRule="auto"/>
    </w:pPr>
    <w:rPr>
      <w:rFonts w:eastAsia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B11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110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1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10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F221A1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221A1"/>
    <w:pPr>
      <w:shd w:val="clear" w:color="auto" w:fill="FFFFFF"/>
      <w:suppressAutoHyphens w:val="0"/>
      <w:autoSpaceDN/>
      <w:spacing w:before="1560" w:after="120" w:line="0" w:lineRule="atLeast"/>
      <w:ind w:hanging="460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StrongEmphasis">
    <w:name w:val="Strong Emphasis"/>
    <w:rsid w:val="00CD1F76"/>
    <w:rPr>
      <w:b/>
      <w:bCs/>
    </w:rPr>
  </w:style>
  <w:style w:type="character" w:styleId="Uwydatnienie">
    <w:name w:val="Emphasis"/>
    <w:uiPriority w:val="20"/>
    <w:qFormat/>
    <w:rsid w:val="00CD1F76"/>
    <w:rPr>
      <w:i/>
      <w:iCs/>
    </w:rPr>
  </w:style>
  <w:style w:type="table" w:customStyle="1" w:styleId="TableGrid">
    <w:name w:val="TableGrid"/>
    <w:rsid w:val="00D55A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DF5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6B63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styleId="Pogrubienie">
    <w:name w:val="Strong"/>
    <w:basedOn w:val="Domylnaczcionkaakapitu"/>
    <w:uiPriority w:val="22"/>
    <w:qFormat/>
    <w:rsid w:val="00B86B6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4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8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8C6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8C6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A7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1974"/>
    <w:pPr>
      <w:keepNext/>
      <w:widowControl/>
      <w:tabs>
        <w:tab w:val="num" w:pos="360"/>
      </w:tabs>
      <w:autoSpaceDN/>
      <w:spacing w:before="240" w:after="60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19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D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710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EC7107"/>
    <w:pPr>
      <w:spacing w:after="120"/>
    </w:pPr>
  </w:style>
  <w:style w:type="character" w:styleId="Hipercze">
    <w:name w:val="Hyperlink"/>
    <w:basedOn w:val="Domylnaczcionkaakapitu"/>
    <w:uiPriority w:val="99"/>
    <w:unhideWhenUsed/>
    <w:rsid w:val="00EC7107"/>
    <w:rPr>
      <w:color w:val="0000FF"/>
      <w:u w:val="single"/>
    </w:rPr>
  </w:style>
  <w:style w:type="numbering" w:customStyle="1" w:styleId="WW8Num4">
    <w:name w:val="WW8Num4"/>
    <w:rsid w:val="00EC7107"/>
    <w:pPr>
      <w:numPr>
        <w:numId w:val="1"/>
      </w:numPr>
    </w:pPr>
  </w:style>
  <w:style w:type="table" w:styleId="Tabela-Siatka">
    <w:name w:val="Table Grid"/>
    <w:basedOn w:val="Standardowy"/>
    <w:uiPriority w:val="59"/>
    <w:rsid w:val="00355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C41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7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A7D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customStyle="1" w:styleId="Tekstpodstawowy32">
    <w:name w:val="Tekst podstawowy 32"/>
    <w:basedOn w:val="Normalny"/>
    <w:rsid w:val="0036449C"/>
    <w:pPr>
      <w:widowControl/>
      <w:autoSpaceDN/>
      <w:spacing w:after="120"/>
    </w:pPr>
    <w:rPr>
      <w:rFonts w:eastAsia="Times New Roman" w:cs="Times New Roman"/>
      <w:kern w:val="0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6B197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unhideWhenUsed/>
    <w:rsid w:val="006B1974"/>
    <w:pPr>
      <w:widowControl/>
      <w:autoSpaceDN/>
    </w:pPr>
    <w:rPr>
      <w:rFonts w:eastAsia="Times New Roman" w:cs="Times New Roman"/>
      <w:i/>
      <w:iCs/>
      <w:kern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19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1974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B1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B1974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B1974"/>
    <w:pPr>
      <w:widowControl/>
      <w:autoSpaceDN/>
      <w:spacing w:after="120" w:line="480" w:lineRule="auto"/>
    </w:pPr>
    <w:rPr>
      <w:rFonts w:eastAsia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B11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110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1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10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F221A1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221A1"/>
    <w:pPr>
      <w:shd w:val="clear" w:color="auto" w:fill="FFFFFF"/>
      <w:suppressAutoHyphens w:val="0"/>
      <w:autoSpaceDN/>
      <w:spacing w:before="1560" w:after="120" w:line="0" w:lineRule="atLeast"/>
      <w:ind w:hanging="460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StrongEmphasis">
    <w:name w:val="Strong Emphasis"/>
    <w:rsid w:val="00CD1F76"/>
    <w:rPr>
      <w:b/>
      <w:bCs/>
    </w:rPr>
  </w:style>
  <w:style w:type="character" w:styleId="Uwydatnienie">
    <w:name w:val="Emphasis"/>
    <w:uiPriority w:val="20"/>
    <w:qFormat/>
    <w:rsid w:val="00CD1F76"/>
    <w:rPr>
      <w:i/>
      <w:iCs/>
    </w:rPr>
  </w:style>
  <w:style w:type="table" w:customStyle="1" w:styleId="TableGrid">
    <w:name w:val="TableGrid"/>
    <w:rsid w:val="00D55A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DF5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6B63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styleId="Pogrubienie">
    <w:name w:val="Strong"/>
    <w:basedOn w:val="Domylnaczcionkaakapitu"/>
    <w:uiPriority w:val="22"/>
    <w:qFormat/>
    <w:rsid w:val="00B86B6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4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8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8C6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8C6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1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7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4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1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3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3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esko@resko.pl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resko.pl" TargetMode="External"/><Relationship Id="rId14" Type="http://schemas.openxmlformats.org/officeDocument/2006/relationships/hyperlink" Target="https://platformazakupowa.pl/transakcja/123783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2949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</dc:creator>
  <cp:lastModifiedBy>Lukas</cp:lastModifiedBy>
  <cp:revision>6</cp:revision>
  <cp:lastPrinted>2025-12-05T00:08:00Z</cp:lastPrinted>
  <dcterms:created xsi:type="dcterms:W3CDTF">2025-12-16T12:43:00Z</dcterms:created>
  <dcterms:modified xsi:type="dcterms:W3CDTF">2025-12-16T14:15:00Z</dcterms:modified>
</cp:coreProperties>
</file>